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308C8" w14:textId="09723EF0" w:rsidR="003730B9" w:rsidRPr="003730B9" w:rsidRDefault="00940C71" w:rsidP="003730B9">
      <w:pPr>
        <w:pStyle w:val="ust"/>
        <w:spacing w:before="120" w:after="120"/>
        <w:ind w:left="0" w:firstLine="0"/>
        <w:jc w:val="right"/>
        <w:rPr>
          <w:b/>
          <w:smallCaps/>
          <w:sz w:val="18"/>
          <w:szCs w:val="18"/>
        </w:rPr>
      </w:pPr>
      <w:r w:rsidRPr="00930632">
        <w:rPr>
          <w:rFonts w:ascii="Calibri" w:hAnsi="Calibri" w:cs="Calibri"/>
          <w:sz w:val="20"/>
          <w:szCs w:val="20"/>
        </w:rPr>
        <w:tab/>
      </w:r>
      <w:r w:rsidRPr="00930632">
        <w:rPr>
          <w:rFonts w:ascii="Calibri" w:hAnsi="Calibri" w:cs="Calibri"/>
          <w:sz w:val="20"/>
          <w:szCs w:val="20"/>
        </w:rPr>
        <w:tab/>
      </w:r>
      <w:r w:rsidRPr="00930632">
        <w:rPr>
          <w:rFonts w:ascii="Calibri" w:hAnsi="Calibri" w:cs="Calibri"/>
          <w:sz w:val="20"/>
          <w:szCs w:val="20"/>
        </w:rPr>
        <w:tab/>
      </w:r>
      <w:r w:rsidRPr="00930632">
        <w:rPr>
          <w:rFonts w:ascii="Calibri" w:hAnsi="Calibri" w:cs="Calibri"/>
          <w:sz w:val="20"/>
          <w:szCs w:val="20"/>
        </w:rPr>
        <w:tab/>
      </w:r>
      <w:r w:rsidRPr="00930632">
        <w:rPr>
          <w:rFonts w:ascii="Calibri" w:hAnsi="Calibri" w:cs="Calibri"/>
          <w:sz w:val="20"/>
          <w:szCs w:val="20"/>
        </w:rPr>
        <w:tab/>
      </w:r>
      <w:r w:rsidRPr="00930632">
        <w:rPr>
          <w:rFonts w:ascii="Calibri" w:hAnsi="Calibri" w:cs="Calibri"/>
          <w:sz w:val="20"/>
          <w:szCs w:val="20"/>
        </w:rPr>
        <w:tab/>
      </w:r>
      <w:r w:rsidRPr="00930632">
        <w:rPr>
          <w:rFonts w:ascii="Calibri" w:hAnsi="Calibri" w:cs="Calibri"/>
          <w:sz w:val="20"/>
          <w:szCs w:val="20"/>
        </w:rPr>
        <w:tab/>
      </w:r>
      <w:r w:rsidRPr="00930632">
        <w:rPr>
          <w:rFonts w:ascii="Calibri" w:hAnsi="Calibri" w:cs="Calibri"/>
          <w:sz w:val="20"/>
          <w:szCs w:val="20"/>
        </w:rPr>
        <w:tab/>
      </w:r>
      <w:r w:rsidRPr="00930632">
        <w:rPr>
          <w:rFonts w:ascii="Calibri" w:hAnsi="Calibri" w:cs="Calibri"/>
          <w:sz w:val="20"/>
          <w:szCs w:val="20"/>
        </w:rPr>
        <w:tab/>
      </w:r>
      <w:r w:rsidRPr="00930632">
        <w:rPr>
          <w:rFonts w:ascii="Calibri" w:hAnsi="Calibri" w:cs="Calibri"/>
          <w:sz w:val="20"/>
          <w:szCs w:val="20"/>
        </w:rPr>
        <w:tab/>
      </w:r>
      <w:r w:rsidR="003730B9">
        <w:rPr>
          <w:rFonts w:ascii="Calibri" w:hAnsi="Calibri" w:cs="Calibri"/>
          <w:sz w:val="20"/>
          <w:szCs w:val="20"/>
        </w:rPr>
        <w:t xml:space="preserve">    </w:t>
      </w:r>
      <w:r w:rsidR="003730B9" w:rsidRPr="003730B9">
        <w:rPr>
          <w:b/>
          <w:smallCaps/>
          <w:sz w:val="18"/>
          <w:szCs w:val="18"/>
        </w:rPr>
        <w:t xml:space="preserve">Załącznik nr </w:t>
      </w:r>
      <w:r w:rsidR="003730B9">
        <w:rPr>
          <w:b/>
          <w:smallCaps/>
          <w:sz w:val="18"/>
          <w:szCs w:val="18"/>
        </w:rPr>
        <w:t>8</w:t>
      </w:r>
      <w:r w:rsidR="003730B9" w:rsidRPr="003730B9">
        <w:rPr>
          <w:b/>
          <w:smallCaps/>
          <w:sz w:val="18"/>
          <w:szCs w:val="18"/>
        </w:rPr>
        <w:t xml:space="preserve"> do SWZ</w:t>
      </w:r>
    </w:p>
    <w:p w14:paraId="37149AF4" w14:textId="77777777" w:rsidR="003730B9" w:rsidRPr="003730B9" w:rsidRDefault="003730B9" w:rsidP="003730B9">
      <w:pPr>
        <w:jc w:val="right"/>
        <w:rPr>
          <w:b/>
          <w:smallCaps/>
          <w:sz w:val="18"/>
          <w:szCs w:val="18"/>
        </w:rPr>
      </w:pPr>
    </w:p>
    <w:p w14:paraId="2C894242" w14:textId="77777777" w:rsidR="003730B9" w:rsidRPr="003730B9" w:rsidRDefault="003730B9" w:rsidP="003730B9">
      <w:pPr>
        <w:rPr>
          <w:b/>
          <w:smallCaps/>
          <w:sz w:val="18"/>
          <w:szCs w:val="18"/>
        </w:rPr>
      </w:pPr>
    </w:p>
    <w:p w14:paraId="28BF999F" w14:textId="77777777" w:rsidR="003730B9" w:rsidRPr="003730B9" w:rsidRDefault="003730B9" w:rsidP="003730B9">
      <w:pPr>
        <w:spacing w:line="360" w:lineRule="auto"/>
        <w:jc w:val="center"/>
        <w:rPr>
          <w:b/>
          <w:smallCaps/>
          <w:sz w:val="44"/>
          <w:szCs w:val="44"/>
        </w:rPr>
      </w:pPr>
      <w:r w:rsidRPr="003730B9">
        <w:rPr>
          <w:b/>
          <w:smallCaps/>
          <w:sz w:val="44"/>
          <w:szCs w:val="44"/>
        </w:rPr>
        <w:t xml:space="preserve">OŚWIADCZENIE </w:t>
      </w:r>
    </w:p>
    <w:p w14:paraId="597532B7" w14:textId="77777777" w:rsidR="003730B9" w:rsidRPr="003730B9" w:rsidRDefault="003730B9" w:rsidP="003730B9">
      <w:pPr>
        <w:spacing w:line="276" w:lineRule="auto"/>
        <w:jc w:val="center"/>
        <w:rPr>
          <w:b/>
          <w:smallCaps/>
          <w:sz w:val="32"/>
          <w:szCs w:val="32"/>
        </w:rPr>
      </w:pPr>
      <w:r w:rsidRPr="003730B9">
        <w:rPr>
          <w:b/>
          <w:smallCaps/>
          <w:sz w:val="32"/>
          <w:szCs w:val="32"/>
        </w:rPr>
        <w:t xml:space="preserve">stanowiące potwierdzenie  </w:t>
      </w:r>
    </w:p>
    <w:p w14:paraId="44BA1F82" w14:textId="611C73D8" w:rsidR="003730B9" w:rsidRDefault="003730B9" w:rsidP="003730B9">
      <w:pPr>
        <w:spacing w:line="276" w:lineRule="auto"/>
        <w:jc w:val="center"/>
        <w:rPr>
          <w:b/>
          <w:smallCaps/>
          <w:sz w:val="32"/>
          <w:szCs w:val="32"/>
        </w:rPr>
      </w:pPr>
      <w:r w:rsidRPr="003730B9">
        <w:rPr>
          <w:b/>
          <w:smallCaps/>
          <w:sz w:val="32"/>
          <w:szCs w:val="32"/>
        </w:rPr>
        <w:t xml:space="preserve">spełnienia </w:t>
      </w:r>
      <w:r w:rsidR="008A0F6D">
        <w:rPr>
          <w:b/>
          <w:smallCaps/>
          <w:sz w:val="32"/>
          <w:szCs w:val="32"/>
        </w:rPr>
        <w:t>KRYTERIUM</w:t>
      </w:r>
      <w:r w:rsidRPr="003730B9">
        <w:rPr>
          <w:b/>
          <w:smallCaps/>
          <w:sz w:val="32"/>
          <w:szCs w:val="32"/>
        </w:rPr>
        <w:t xml:space="preserve"> </w:t>
      </w:r>
    </w:p>
    <w:p w14:paraId="05A7D8F9" w14:textId="33578DCD" w:rsidR="003730B9" w:rsidRPr="003730B9" w:rsidRDefault="003730B9" w:rsidP="003730B9">
      <w:pPr>
        <w:spacing w:line="276" w:lineRule="auto"/>
        <w:jc w:val="center"/>
        <w:rPr>
          <w:b/>
          <w:smallCaps/>
          <w:sz w:val="32"/>
          <w:szCs w:val="32"/>
        </w:rPr>
      </w:pPr>
      <w:r>
        <w:rPr>
          <w:b/>
          <w:smallCaps/>
          <w:sz w:val="32"/>
          <w:szCs w:val="32"/>
        </w:rPr>
        <w:t>ASPEKTY SPOŁECZNE</w:t>
      </w:r>
    </w:p>
    <w:p w14:paraId="133B6DA0" w14:textId="77777777" w:rsidR="003730B9" w:rsidRPr="003730B9" w:rsidRDefault="003730B9" w:rsidP="003730B9">
      <w:pPr>
        <w:spacing w:after="240" w:line="276" w:lineRule="auto"/>
        <w:jc w:val="center"/>
        <w:rPr>
          <w:b/>
          <w:smallCaps/>
          <w:sz w:val="32"/>
          <w:szCs w:val="32"/>
        </w:rPr>
      </w:pPr>
    </w:p>
    <w:p w14:paraId="67DBD78D" w14:textId="77777777" w:rsidR="003730B9" w:rsidRPr="003730B9" w:rsidRDefault="003730B9" w:rsidP="003730B9">
      <w:pPr>
        <w:jc w:val="center"/>
        <w:rPr>
          <w:bCs/>
          <w:color w:val="FF0000"/>
          <w:sz w:val="18"/>
          <w:szCs w:val="18"/>
          <w:u w:val="single"/>
        </w:rPr>
      </w:pPr>
      <w:r w:rsidRPr="003730B9">
        <w:rPr>
          <w:bCs/>
          <w:color w:val="FF0000"/>
          <w:sz w:val="18"/>
          <w:szCs w:val="18"/>
          <w:u w:val="single"/>
        </w:rPr>
        <w:t>UWAGA</w:t>
      </w:r>
    </w:p>
    <w:p w14:paraId="445F1137" w14:textId="3855721B" w:rsidR="003730B9" w:rsidRPr="003730B9" w:rsidRDefault="003730B9" w:rsidP="003730B9">
      <w:pPr>
        <w:jc w:val="center"/>
        <w:rPr>
          <w:bCs/>
          <w:color w:val="FF0000"/>
          <w:sz w:val="18"/>
          <w:szCs w:val="18"/>
          <w:u w:val="single"/>
        </w:rPr>
      </w:pPr>
      <w:r w:rsidRPr="003730B9">
        <w:rPr>
          <w:bCs/>
          <w:color w:val="FF0000"/>
          <w:sz w:val="18"/>
          <w:szCs w:val="18"/>
          <w:u w:val="single"/>
        </w:rPr>
        <w:t xml:space="preserve">Oświadczenie składane tylko jeśli Wykonawca polega na </w:t>
      </w:r>
      <w:r>
        <w:rPr>
          <w:bCs/>
          <w:color w:val="FF0000"/>
          <w:sz w:val="18"/>
          <w:szCs w:val="18"/>
          <w:u w:val="single"/>
        </w:rPr>
        <w:t>aspektach społecznych</w:t>
      </w:r>
    </w:p>
    <w:p w14:paraId="0E2455E8" w14:textId="77777777" w:rsidR="003730B9" w:rsidRPr="003730B9" w:rsidRDefault="003730B9" w:rsidP="003730B9">
      <w:pPr>
        <w:jc w:val="center"/>
        <w:rPr>
          <w:bCs/>
          <w:color w:val="FF0000"/>
          <w:sz w:val="18"/>
          <w:szCs w:val="18"/>
          <w:u w:val="single"/>
        </w:rPr>
      </w:pPr>
      <w:r w:rsidRPr="003730B9">
        <w:rPr>
          <w:bCs/>
          <w:color w:val="FF0000"/>
          <w:sz w:val="18"/>
          <w:szCs w:val="18"/>
          <w:u w:val="single"/>
        </w:rPr>
        <w:t xml:space="preserve"> </w:t>
      </w:r>
    </w:p>
    <w:p w14:paraId="2300607A" w14:textId="77777777" w:rsidR="003730B9" w:rsidRPr="003730B9" w:rsidRDefault="003730B9" w:rsidP="003730B9">
      <w:pPr>
        <w:rPr>
          <w:b/>
          <w:smallCaps/>
        </w:rPr>
      </w:pPr>
    </w:p>
    <w:p w14:paraId="45340371" w14:textId="77777777" w:rsidR="001F51A1" w:rsidRDefault="001F51A1" w:rsidP="001F51A1">
      <w:pPr>
        <w:tabs>
          <w:tab w:val="left" w:pos="3075"/>
        </w:tabs>
        <w:spacing w:line="360" w:lineRule="auto"/>
        <w:rPr>
          <w:bCs/>
          <w:color w:val="FF0000"/>
          <w:sz w:val="18"/>
          <w:szCs w:val="18"/>
          <w:u w:val="single"/>
        </w:rPr>
      </w:pPr>
    </w:p>
    <w:p w14:paraId="7774E641" w14:textId="77777777" w:rsidR="001F51A1" w:rsidRDefault="001F51A1" w:rsidP="00C1234C">
      <w:pPr>
        <w:tabs>
          <w:tab w:val="left" w:pos="3075"/>
        </w:tabs>
        <w:spacing w:after="120" w:line="276" w:lineRule="auto"/>
        <w:rPr>
          <w:b/>
          <w:bCs/>
          <w:u w:val="single"/>
        </w:rPr>
      </w:pPr>
      <w:r w:rsidRPr="00041161">
        <w:rPr>
          <w:b/>
          <w:bCs/>
        </w:rPr>
        <w:t xml:space="preserve">Zamawiający: </w:t>
      </w:r>
      <w:r w:rsidRPr="002857B0">
        <w:rPr>
          <w:b/>
          <w:bCs/>
          <w:u w:val="single"/>
        </w:rPr>
        <w:t xml:space="preserve">GMINA BIESIEKIERZ – </w:t>
      </w:r>
      <w:r>
        <w:rPr>
          <w:b/>
          <w:bCs/>
          <w:u w:val="single"/>
        </w:rPr>
        <w:t xml:space="preserve">OŚRODEK POMOCY SPOŁECZNEJ </w:t>
      </w:r>
    </w:p>
    <w:p w14:paraId="0EA54E25" w14:textId="77777777" w:rsidR="00F82A5D" w:rsidRDefault="001F51A1" w:rsidP="00C1234C">
      <w:pPr>
        <w:tabs>
          <w:tab w:val="left" w:pos="3075"/>
        </w:tabs>
        <w:spacing w:after="120" w:line="276" w:lineRule="auto"/>
        <w:rPr>
          <w:b/>
          <w:bCs/>
          <w:u w:val="single"/>
        </w:rPr>
      </w:pPr>
      <w:r w:rsidRPr="002857B0">
        <w:rPr>
          <w:b/>
          <w:bCs/>
        </w:rPr>
        <w:t xml:space="preserve">                        </w:t>
      </w:r>
      <w:r w:rsidR="00F82A5D">
        <w:rPr>
          <w:b/>
          <w:bCs/>
        </w:rPr>
        <w:t xml:space="preserve"> </w:t>
      </w:r>
      <w:r w:rsidRPr="002857B0">
        <w:rPr>
          <w:b/>
          <w:bCs/>
        </w:rPr>
        <w:t xml:space="preserve"> </w:t>
      </w:r>
      <w:r>
        <w:rPr>
          <w:b/>
          <w:bCs/>
          <w:u w:val="single"/>
        </w:rPr>
        <w:t>W BIESIEKIERZU</w:t>
      </w:r>
      <w:r w:rsidR="00F82A5D">
        <w:rPr>
          <w:b/>
          <w:bCs/>
          <w:u w:val="single"/>
        </w:rPr>
        <w:t xml:space="preserve"> </w:t>
      </w:r>
    </w:p>
    <w:p w14:paraId="0660D3AD" w14:textId="3CD8B2C5" w:rsidR="001F51A1" w:rsidRDefault="00F82A5D" w:rsidP="00C1234C">
      <w:pPr>
        <w:tabs>
          <w:tab w:val="left" w:pos="3075"/>
        </w:tabs>
        <w:spacing w:after="120" w:line="276" w:lineRule="auto"/>
        <w:rPr>
          <w:b/>
          <w:bCs/>
          <w:u w:val="single"/>
        </w:rPr>
      </w:pPr>
      <w:r w:rsidRPr="00F82A5D">
        <w:rPr>
          <w:b/>
          <w:bCs/>
        </w:rPr>
        <w:t xml:space="preserve">                          </w:t>
      </w:r>
      <w:r w:rsidR="001F51A1">
        <w:rPr>
          <w:b/>
          <w:bCs/>
          <w:u w:val="single"/>
        </w:rPr>
        <w:t>BIESIEKIERZ 13, 76-039 BIESIEKIERZ</w:t>
      </w:r>
    </w:p>
    <w:p w14:paraId="0103280E" w14:textId="77777777" w:rsidR="00150351" w:rsidRDefault="00150351" w:rsidP="00C1234C">
      <w:pPr>
        <w:tabs>
          <w:tab w:val="left" w:pos="3075"/>
        </w:tabs>
        <w:spacing w:after="120" w:line="276" w:lineRule="auto"/>
        <w:rPr>
          <w:b/>
          <w:bCs/>
          <w:u w:val="single"/>
        </w:rPr>
      </w:pPr>
    </w:p>
    <w:p w14:paraId="7D42AF96" w14:textId="77777777" w:rsidR="00F82A5D" w:rsidRDefault="00F82A5D" w:rsidP="009664DA">
      <w:pPr>
        <w:tabs>
          <w:tab w:val="left" w:pos="3075"/>
        </w:tabs>
        <w:spacing w:before="240" w:after="120" w:line="360" w:lineRule="auto"/>
      </w:pPr>
      <w:r w:rsidRPr="00F82A5D">
        <w:rPr>
          <w:b/>
          <w:bCs/>
        </w:rPr>
        <w:t xml:space="preserve">Wykonawca:   </w:t>
      </w:r>
      <w:r>
        <w:t xml:space="preserve"> ………………………………………………………………………………..</w:t>
      </w:r>
    </w:p>
    <w:p w14:paraId="02570754" w14:textId="524596AB" w:rsidR="00F82A5D" w:rsidRDefault="00F82A5D" w:rsidP="00F82A5D">
      <w:pPr>
        <w:tabs>
          <w:tab w:val="left" w:pos="3075"/>
        </w:tabs>
        <w:spacing w:after="120" w:line="360" w:lineRule="auto"/>
      </w:pPr>
      <w:r>
        <w:t xml:space="preserve">                           ..........…………………………………………………………………………</w:t>
      </w:r>
    </w:p>
    <w:p w14:paraId="5F0983AD" w14:textId="77777777" w:rsidR="00150351" w:rsidRDefault="00F82A5D" w:rsidP="00150351">
      <w:pPr>
        <w:pStyle w:val="Bezodstpw"/>
        <w:spacing w:line="360" w:lineRule="auto"/>
      </w:pPr>
      <w:r>
        <w:t xml:space="preserve">                           …………………………………………………………</w:t>
      </w:r>
      <w:r w:rsidR="00150351">
        <w:t>……………………...</w:t>
      </w:r>
    </w:p>
    <w:p w14:paraId="05BD4EAC" w14:textId="27C85834" w:rsidR="00F82A5D" w:rsidRPr="00150351" w:rsidRDefault="00150351" w:rsidP="00150351">
      <w:pPr>
        <w:pStyle w:val="Bezodstpw"/>
        <w:spacing w:line="360" w:lineRule="auto"/>
      </w:pPr>
      <w:r>
        <w:t xml:space="preserve">                               </w:t>
      </w:r>
      <w:r w:rsidR="00F82A5D">
        <w:rPr>
          <w:sz w:val="16"/>
          <w:szCs w:val="16"/>
        </w:rPr>
        <w:t xml:space="preserve">    </w:t>
      </w:r>
      <w:r w:rsidR="00E55689">
        <w:rPr>
          <w:sz w:val="16"/>
          <w:szCs w:val="16"/>
        </w:rPr>
        <w:t>(</w:t>
      </w:r>
      <w:r w:rsidR="00F82A5D" w:rsidRPr="00500EDC">
        <w:rPr>
          <w:sz w:val="16"/>
          <w:szCs w:val="16"/>
        </w:rPr>
        <w:t xml:space="preserve">Pełna nazwa/firma, adres, </w:t>
      </w:r>
      <w:r w:rsidR="00F82A5D">
        <w:rPr>
          <w:sz w:val="16"/>
          <w:szCs w:val="16"/>
        </w:rPr>
        <w:t xml:space="preserve">REGON, </w:t>
      </w:r>
      <w:r w:rsidR="00F82A5D" w:rsidRPr="00500EDC">
        <w:rPr>
          <w:sz w:val="16"/>
          <w:szCs w:val="16"/>
        </w:rPr>
        <w:t>NIP/PESEL, KRS/</w:t>
      </w:r>
      <w:proofErr w:type="spellStart"/>
      <w:r w:rsidR="00F82A5D" w:rsidRPr="00500EDC">
        <w:rPr>
          <w:sz w:val="16"/>
          <w:szCs w:val="16"/>
        </w:rPr>
        <w:t>CEiDG</w:t>
      </w:r>
      <w:proofErr w:type="spellEnd"/>
      <w:r w:rsidR="00F82A5D" w:rsidRPr="00500EDC">
        <w:rPr>
          <w:sz w:val="16"/>
          <w:szCs w:val="16"/>
        </w:rPr>
        <w:t xml:space="preserve"> w zależności od podmiotu</w:t>
      </w:r>
      <w:r w:rsidR="00E55689">
        <w:rPr>
          <w:sz w:val="16"/>
          <w:szCs w:val="16"/>
        </w:rPr>
        <w:t>)</w:t>
      </w:r>
    </w:p>
    <w:p w14:paraId="0CE860F4" w14:textId="77777777" w:rsidR="00F82A5D" w:rsidRPr="00041161" w:rsidRDefault="00F82A5D" w:rsidP="00C1234C">
      <w:pPr>
        <w:tabs>
          <w:tab w:val="left" w:pos="3075"/>
        </w:tabs>
        <w:spacing w:after="120" w:line="276" w:lineRule="auto"/>
        <w:rPr>
          <w:b/>
          <w:bCs/>
          <w:u w:val="single"/>
        </w:rPr>
      </w:pPr>
    </w:p>
    <w:p w14:paraId="7E75884A" w14:textId="727326D0" w:rsidR="003730B9" w:rsidRPr="00B641F8" w:rsidRDefault="003730B9" w:rsidP="003730B9">
      <w:pPr>
        <w:suppressAutoHyphens/>
        <w:autoSpaceDN w:val="0"/>
        <w:spacing w:after="160" w:line="276" w:lineRule="auto"/>
        <w:jc w:val="both"/>
        <w:textAlignment w:val="baseline"/>
        <w:rPr>
          <w:rFonts w:eastAsia="Aptos"/>
          <w:kern w:val="2"/>
          <w:sz w:val="22"/>
          <w:szCs w:val="22"/>
          <w:lang w:eastAsia="en-US"/>
          <w14:ligatures w14:val="standardContextual"/>
        </w:rPr>
      </w:pPr>
      <w:r>
        <w:rPr>
          <w:rFonts w:eastAsia="Calibri"/>
          <w:b/>
          <w:sz w:val="22"/>
          <w:szCs w:val="22"/>
        </w:rPr>
        <w:t xml:space="preserve"> </w:t>
      </w:r>
      <w:r>
        <w:rPr>
          <w:rFonts w:eastAsia="Aptos"/>
          <w:kern w:val="2"/>
          <w:sz w:val="22"/>
          <w:szCs w:val="22"/>
          <w:lang w:eastAsia="en-US"/>
          <w14:ligatures w14:val="standardContextual"/>
        </w:rPr>
        <w:t xml:space="preserve">     N</w:t>
      </w:r>
      <w:r w:rsidRPr="00B641F8">
        <w:rPr>
          <w:rFonts w:eastAsia="Aptos"/>
          <w:kern w:val="2"/>
          <w:sz w:val="22"/>
          <w:szCs w:val="22"/>
          <w:lang w:eastAsia="en-US"/>
          <w14:ligatures w14:val="standardContextual"/>
        </w:rPr>
        <w:t>iniejszym oświadczam, że w przypadku wybrania mojej/naszej oferty na realizację zamówienia zobowiązuję się do zastosowania aspektów społecznych przy realizacji ww. zamówienia tj. zobowiązuję się, że przez cały okres realizacji ww. zamówienia co najmniej jedna osoba należąca do:</w:t>
      </w:r>
    </w:p>
    <w:p w14:paraId="7DFA7DE2" w14:textId="2F7F430D" w:rsidR="003730B9" w:rsidRPr="00B641F8" w:rsidRDefault="003730B9" w:rsidP="003730B9">
      <w:pPr>
        <w:spacing w:before="240" w:line="276" w:lineRule="auto"/>
        <w:jc w:val="both"/>
        <w:rPr>
          <w:rFonts w:eastAsia="Aptos"/>
          <w:kern w:val="2"/>
          <w:sz w:val="22"/>
          <w:szCs w:val="22"/>
          <w:lang w:eastAsia="en-US"/>
          <w14:ligatures w14:val="standardContextual"/>
        </w:rPr>
      </w:pPr>
      <w:r w:rsidRPr="00B641F8">
        <w:rPr>
          <w:rFonts w:eastAsia="Aptos"/>
          <w:kern w:val="2"/>
          <w:sz w:val="22"/>
          <w:szCs w:val="22"/>
          <w:lang w:eastAsia="en-US"/>
          <w14:ligatures w14:val="standardContextual"/>
        </w:rPr>
        <w:t xml:space="preserve">- osób z niepełnosprawnością w rozumieniu przepisów ustawy z dnia 27 sierpnia 1997 r. o rehabilitacji zawodowej i społecznej oraz zatrudnianiu osób niepełnosprawnych </w:t>
      </w:r>
      <w:r w:rsidR="00F73700">
        <w:rPr>
          <w:rFonts w:eastAsia="Aptos"/>
          <w:kern w:val="2"/>
          <w:sz w:val="22"/>
          <w:szCs w:val="22"/>
          <w:lang w:eastAsia="en-US"/>
          <w14:ligatures w14:val="standardContextual"/>
        </w:rPr>
        <w:t xml:space="preserve"> </w:t>
      </w:r>
      <w:r w:rsidRPr="00B641F8">
        <w:rPr>
          <w:rFonts w:eastAsia="Aptos"/>
          <w:kern w:val="2"/>
          <w:sz w:val="22"/>
          <w:szCs w:val="22"/>
          <w:lang w:eastAsia="en-US"/>
          <w14:ligatures w14:val="standardContextual"/>
        </w:rPr>
        <w:t>(Dz. U. z 202</w:t>
      </w:r>
      <w:r w:rsidR="00764087">
        <w:rPr>
          <w:rFonts w:eastAsia="Aptos"/>
          <w:kern w:val="2"/>
          <w:sz w:val="22"/>
          <w:szCs w:val="22"/>
          <w:lang w:eastAsia="en-US"/>
          <w14:ligatures w14:val="standardContextual"/>
        </w:rPr>
        <w:t>5</w:t>
      </w:r>
      <w:r w:rsidRPr="00B641F8">
        <w:rPr>
          <w:rFonts w:eastAsia="Aptos"/>
          <w:kern w:val="2"/>
          <w:sz w:val="22"/>
          <w:szCs w:val="22"/>
          <w:lang w:eastAsia="en-US"/>
          <w14:ligatures w14:val="standardContextual"/>
        </w:rPr>
        <w:t xml:space="preserve"> r. poz. </w:t>
      </w:r>
      <w:r w:rsidR="00764087">
        <w:rPr>
          <w:rFonts w:eastAsia="Aptos"/>
          <w:kern w:val="2"/>
          <w:sz w:val="22"/>
          <w:szCs w:val="22"/>
          <w:lang w:eastAsia="en-US"/>
          <w14:ligatures w14:val="standardContextual"/>
        </w:rPr>
        <w:t>913</w:t>
      </w:r>
      <w:r w:rsidRPr="00B641F8">
        <w:rPr>
          <w:rFonts w:eastAsia="Aptos"/>
          <w:kern w:val="2"/>
          <w:sz w:val="22"/>
          <w:szCs w:val="22"/>
          <w:lang w:eastAsia="en-US"/>
          <w14:ligatures w14:val="standardContextual"/>
        </w:rPr>
        <w:t xml:space="preserve"> z</w:t>
      </w:r>
      <w:r w:rsidR="00BA195B">
        <w:rPr>
          <w:rFonts w:eastAsia="Aptos"/>
          <w:kern w:val="2"/>
          <w:sz w:val="22"/>
          <w:szCs w:val="22"/>
          <w:lang w:eastAsia="en-US"/>
          <w14:ligatures w14:val="standardContextual"/>
        </w:rPr>
        <w:t xml:space="preserve"> </w:t>
      </w:r>
      <w:r w:rsidRPr="00B641F8">
        <w:rPr>
          <w:rFonts w:eastAsia="Aptos"/>
          <w:kern w:val="2"/>
          <w:sz w:val="22"/>
          <w:szCs w:val="22"/>
          <w:lang w:eastAsia="en-US"/>
          <w14:ligatures w14:val="standardContextual"/>
        </w:rPr>
        <w:t xml:space="preserve"> </w:t>
      </w:r>
      <w:proofErr w:type="spellStart"/>
      <w:r w:rsidR="00764087">
        <w:rPr>
          <w:rFonts w:eastAsia="Aptos"/>
          <w:kern w:val="2"/>
          <w:sz w:val="22"/>
          <w:szCs w:val="22"/>
          <w:lang w:eastAsia="en-US"/>
          <w14:ligatures w14:val="standardContextual"/>
        </w:rPr>
        <w:t>późn.</w:t>
      </w:r>
      <w:r w:rsidRPr="00B641F8">
        <w:rPr>
          <w:rFonts w:eastAsia="Aptos"/>
          <w:kern w:val="2"/>
          <w:sz w:val="22"/>
          <w:szCs w:val="22"/>
          <w:lang w:eastAsia="en-US"/>
          <w14:ligatures w14:val="standardContextual"/>
        </w:rPr>
        <w:t>zmian</w:t>
      </w:r>
      <w:proofErr w:type="spellEnd"/>
      <w:r w:rsidRPr="00B641F8">
        <w:rPr>
          <w:rFonts w:eastAsia="Aptos"/>
          <w:kern w:val="2"/>
          <w:sz w:val="22"/>
          <w:szCs w:val="22"/>
          <w:lang w:eastAsia="en-US"/>
          <w14:ligatures w14:val="standardContextual"/>
        </w:rPr>
        <w:t>.) lub</w:t>
      </w:r>
    </w:p>
    <w:p w14:paraId="0DBC42D0" w14:textId="77777777" w:rsidR="003730B9" w:rsidRPr="00B641F8" w:rsidRDefault="003730B9" w:rsidP="003730B9">
      <w:pPr>
        <w:numPr>
          <w:ilvl w:val="0"/>
          <w:numId w:val="12"/>
        </w:numPr>
        <w:spacing w:line="276" w:lineRule="auto"/>
        <w:contextualSpacing/>
        <w:jc w:val="both"/>
        <w:rPr>
          <w:sz w:val="22"/>
          <w:szCs w:val="22"/>
        </w:rPr>
      </w:pPr>
      <w:r w:rsidRPr="00B641F8">
        <w:rPr>
          <w:sz w:val="22"/>
          <w:szCs w:val="22"/>
        </w:rPr>
        <w:t xml:space="preserve">osób, które uzyskały w Rzeczypospolitej Polskiej status uchodźcy lub ochronę uzupełniającą, </w:t>
      </w:r>
      <w:r>
        <w:rPr>
          <w:sz w:val="22"/>
          <w:szCs w:val="22"/>
        </w:rPr>
        <w:br/>
      </w:r>
      <w:r w:rsidRPr="00B641F8">
        <w:rPr>
          <w:sz w:val="22"/>
          <w:szCs w:val="22"/>
        </w:rPr>
        <w:t>o których mowa w ustawie z dnia 13 czerwca 2003 r. o udzielaniu cudzoziemcom ochrony na terytorium Rzeczypospolitej Polskiej, lub</w:t>
      </w:r>
    </w:p>
    <w:p w14:paraId="0A5BD4D9" w14:textId="77777777" w:rsidR="003730B9" w:rsidRPr="00B641F8" w:rsidRDefault="003730B9" w:rsidP="003730B9">
      <w:pPr>
        <w:numPr>
          <w:ilvl w:val="0"/>
          <w:numId w:val="12"/>
        </w:numPr>
        <w:spacing w:line="276" w:lineRule="auto"/>
        <w:contextualSpacing/>
        <w:jc w:val="both"/>
        <w:rPr>
          <w:sz w:val="22"/>
          <w:szCs w:val="22"/>
        </w:rPr>
      </w:pPr>
      <w:r w:rsidRPr="00B641F8">
        <w:rPr>
          <w:sz w:val="22"/>
          <w:szCs w:val="22"/>
        </w:rPr>
        <w:t xml:space="preserve">osób będących członkami mniejszości znajdującej się w niekorzystnej sytuacji, w szczególności będących członkami mniejszości narodowych i etnicznych w rozumieniu ustawy z dnia 6 stycznia 2005 r. o mniejszościach narodowych i etnicznych oraz o języku regionalnym, lub </w:t>
      </w:r>
    </w:p>
    <w:p w14:paraId="00012D8D" w14:textId="77777777" w:rsidR="003730B9" w:rsidRPr="00B641F8" w:rsidRDefault="003730B9" w:rsidP="003730B9">
      <w:pPr>
        <w:numPr>
          <w:ilvl w:val="0"/>
          <w:numId w:val="13"/>
        </w:numPr>
        <w:spacing w:line="276" w:lineRule="auto"/>
        <w:contextualSpacing/>
        <w:jc w:val="both"/>
        <w:rPr>
          <w:sz w:val="22"/>
          <w:szCs w:val="22"/>
        </w:rPr>
      </w:pPr>
      <w:r w:rsidRPr="00B641F8">
        <w:rPr>
          <w:sz w:val="22"/>
          <w:szCs w:val="22"/>
        </w:rPr>
        <w:t xml:space="preserve">legalnie przebywających na terenie Polski obywateli Ukrainy, którzy przybyli na terytorium Rzeczypospolitej Polskiej z terytorium Ukrainy w związku z działaniami wojennymi prowadzonymi na terytorium tego państwa, obywateli Ukrainy posiadających Kartę Polaka, którzy wraz z najbliższą rodziną z powodu tych działań wojennych przybyli na terytorium Rzeczypospolitej Polskiej lub </w:t>
      </w:r>
      <w:r w:rsidRPr="00B641F8">
        <w:rPr>
          <w:sz w:val="22"/>
          <w:szCs w:val="22"/>
        </w:rPr>
        <w:lastRenderedPageBreak/>
        <w:t xml:space="preserve">nieposiadających obywatelstwa ukraińskiego małżonków obywatela Ukrainy, o ile przybyli oni na terytorium Rzeczypospolitej Polskiej z terytorium Ukrainy w związku z działaniami wojennymi prowadzonymi na terytorium tego państwa i nie są obywatelami polskimi ani obywatelami innego niż Rzeczpospolita Polska państwa członkowskiego Unii Europejskiej. </w:t>
      </w:r>
    </w:p>
    <w:p w14:paraId="483D2DD9" w14:textId="77777777" w:rsidR="003730B9" w:rsidRPr="00B641F8" w:rsidRDefault="003730B9" w:rsidP="003730B9">
      <w:pPr>
        <w:spacing w:line="276" w:lineRule="auto"/>
        <w:jc w:val="both"/>
        <w:rPr>
          <w:sz w:val="22"/>
          <w:szCs w:val="22"/>
        </w:rPr>
      </w:pPr>
    </w:p>
    <w:p w14:paraId="6E14BD71" w14:textId="77777777" w:rsidR="003730B9" w:rsidRPr="00B641F8" w:rsidRDefault="003730B9" w:rsidP="003730B9">
      <w:pPr>
        <w:spacing w:before="240" w:line="276" w:lineRule="auto"/>
        <w:jc w:val="both"/>
        <w:rPr>
          <w:rFonts w:eastAsia="Aptos"/>
          <w:b/>
          <w:kern w:val="2"/>
          <w:sz w:val="22"/>
          <w:szCs w:val="22"/>
          <w:lang w:eastAsia="en-US"/>
          <w14:ligatures w14:val="standardContextual"/>
        </w:rPr>
      </w:pPr>
      <w:r w:rsidRPr="00B641F8">
        <w:rPr>
          <w:rFonts w:eastAsia="Aptos"/>
          <w:kern w:val="2"/>
          <w:sz w:val="22"/>
          <w:szCs w:val="22"/>
          <w:lang w:eastAsia="en-US"/>
          <w14:ligatures w14:val="standardContextual"/>
        </w:rPr>
        <w:t xml:space="preserve">będzie zatrudniona/oddelegowana na umowę o pracę na co najmniej pół etatu. </w:t>
      </w:r>
      <w:r w:rsidRPr="00B641F8">
        <w:rPr>
          <w:rFonts w:eastAsia="Aptos"/>
          <w:b/>
          <w:kern w:val="2"/>
          <w:sz w:val="22"/>
          <w:szCs w:val="22"/>
          <w:lang w:eastAsia="en-US"/>
          <w14:ligatures w14:val="standardContextual"/>
        </w:rPr>
        <w:t>Po zrealizowaniu zamówienia zobowiązuję się udokumentować powyższe przedłożeniem Zamawiającemu wraz z fakturą za wykonaną usługę, zanonimizowanych kopii: umowy o pracę oraz orzeczenia o niepełnosprawności.</w:t>
      </w:r>
    </w:p>
    <w:p w14:paraId="2CB47710" w14:textId="77777777" w:rsidR="003730B9" w:rsidRPr="00B641F8" w:rsidRDefault="003730B9" w:rsidP="003730B9">
      <w:pPr>
        <w:spacing w:before="240" w:line="360" w:lineRule="auto"/>
        <w:jc w:val="both"/>
        <w:rPr>
          <w:rFonts w:eastAsia="Aptos"/>
          <w:kern w:val="2"/>
          <w:sz w:val="22"/>
          <w:szCs w:val="22"/>
          <w:lang w:eastAsia="en-US"/>
          <w14:ligatures w14:val="standardContextual"/>
        </w:rPr>
      </w:pPr>
    </w:p>
    <w:p w14:paraId="22486094" w14:textId="77777777" w:rsidR="003730B9" w:rsidRPr="00B641F8" w:rsidRDefault="003730B9" w:rsidP="003730B9">
      <w:pPr>
        <w:tabs>
          <w:tab w:val="num" w:pos="426"/>
        </w:tabs>
        <w:rPr>
          <w:color w:val="000000"/>
          <w:lang w:eastAsia="en-US"/>
        </w:rPr>
      </w:pPr>
    </w:p>
    <w:p w14:paraId="4DADD758" w14:textId="77777777" w:rsidR="003730B9" w:rsidRPr="00B641F8" w:rsidRDefault="003730B9" w:rsidP="003730B9">
      <w:pPr>
        <w:autoSpaceDE w:val="0"/>
        <w:autoSpaceDN w:val="0"/>
        <w:adjustRightInd w:val="0"/>
        <w:rPr>
          <w:rFonts w:eastAsia="Calibri"/>
          <w:color w:val="000000"/>
          <w:sz w:val="20"/>
          <w:szCs w:val="20"/>
          <w:lang w:eastAsia="en-US"/>
        </w:rPr>
      </w:pPr>
      <w:r w:rsidRPr="00B641F8">
        <w:rPr>
          <w:rFonts w:eastAsia="Calibri"/>
          <w:color w:val="000000"/>
          <w:sz w:val="20"/>
          <w:szCs w:val="20"/>
          <w:lang w:eastAsia="en-US"/>
        </w:rPr>
        <w:t>……………………………………………..</w:t>
      </w:r>
      <w:r w:rsidRPr="00B641F8">
        <w:rPr>
          <w:rFonts w:eastAsia="Calibri"/>
          <w:color w:val="000000"/>
          <w:sz w:val="20"/>
          <w:szCs w:val="20"/>
          <w:lang w:eastAsia="en-US"/>
        </w:rPr>
        <w:tab/>
      </w:r>
      <w:r w:rsidRPr="00B641F8">
        <w:rPr>
          <w:rFonts w:eastAsia="Calibri"/>
          <w:color w:val="000000"/>
          <w:sz w:val="20"/>
          <w:szCs w:val="20"/>
          <w:lang w:eastAsia="en-US"/>
        </w:rPr>
        <w:tab/>
      </w:r>
      <w:r w:rsidRPr="00B641F8">
        <w:rPr>
          <w:rFonts w:eastAsia="Calibri"/>
          <w:color w:val="000000"/>
          <w:sz w:val="20"/>
          <w:szCs w:val="20"/>
          <w:lang w:eastAsia="en-US"/>
        </w:rPr>
        <w:tab/>
      </w:r>
      <w:r w:rsidRPr="00B641F8">
        <w:rPr>
          <w:rFonts w:eastAsia="Calibri"/>
          <w:color w:val="000000"/>
          <w:sz w:val="20"/>
          <w:szCs w:val="20"/>
          <w:lang w:eastAsia="en-US"/>
        </w:rPr>
        <w:tab/>
        <w:t>………………………………………..…</w:t>
      </w:r>
    </w:p>
    <w:p w14:paraId="212B330C" w14:textId="77777777" w:rsidR="003730B9" w:rsidRPr="00B641F8" w:rsidRDefault="003730B9" w:rsidP="003730B9">
      <w:pPr>
        <w:spacing w:after="200" w:line="276" w:lineRule="auto"/>
        <w:ind w:firstLine="708"/>
      </w:pPr>
      <w:r w:rsidRPr="00B641F8">
        <w:rPr>
          <w:rFonts w:eastAsia="Calibri"/>
          <w:color w:val="000000"/>
          <w:sz w:val="20"/>
          <w:szCs w:val="20"/>
          <w:lang w:eastAsia="en-US"/>
        </w:rPr>
        <w:t>/miejscowość i data/</w:t>
      </w:r>
      <w:r w:rsidRPr="00B641F8">
        <w:rPr>
          <w:rFonts w:eastAsia="Calibri"/>
          <w:color w:val="000000"/>
          <w:sz w:val="20"/>
          <w:szCs w:val="20"/>
          <w:lang w:eastAsia="en-US"/>
        </w:rPr>
        <w:tab/>
      </w:r>
      <w:r w:rsidRPr="00B641F8">
        <w:rPr>
          <w:rFonts w:eastAsia="Calibri"/>
          <w:color w:val="000000"/>
          <w:sz w:val="20"/>
          <w:szCs w:val="20"/>
          <w:lang w:eastAsia="en-US"/>
        </w:rPr>
        <w:tab/>
      </w:r>
      <w:r w:rsidRPr="00B641F8">
        <w:rPr>
          <w:rFonts w:eastAsia="Calibri"/>
          <w:color w:val="000000"/>
          <w:sz w:val="20"/>
          <w:szCs w:val="20"/>
          <w:lang w:eastAsia="en-US"/>
        </w:rPr>
        <w:tab/>
      </w:r>
      <w:r w:rsidRPr="00B641F8">
        <w:rPr>
          <w:rFonts w:eastAsia="Calibri"/>
          <w:color w:val="000000"/>
          <w:sz w:val="20"/>
          <w:szCs w:val="20"/>
          <w:lang w:eastAsia="en-US"/>
        </w:rPr>
        <w:tab/>
      </w:r>
      <w:r w:rsidRPr="00B641F8">
        <w:rPr>
          <w:rFonts w:eastAsia="Calibri"/>
          <w:color w:val="000000"/>
          <w:sz w:val="20"/>
          <w:szCs w:val="20"/>
          <w:lang w:eastAsia="en-US"/>
        </w:rPr>
        <w:tab/>
      </w:r>
      <w:r w:rsidRPr="00B641F8">
        <w:rPr>
          <w:rFonts w:eastAsia="Calibri"/>
          <w:color w:val="000000"/>
          <w:sz w:val="20"/>
          <w:szCs w:val="20"/>
          <w:lang w:eastAsia="en-US"/>
        </w:rPr>
        <w:tab/>
        <w:t>/podpis osoby uprawnionej/</w:t>
      </w:r>
    </w:p>
    <w:p w14:paraId="35FA8DBA" w14:textId="48ED4725" w:rsidR="006B584E" w:rsidRDefault="003730B9" w:rsidP="0032655D">
      <w:pPr>
        <w:pStyle w:val="Default"/>
        <w:rPr>
          <w:rFonts w:ascii="Times New Roman" w:hAnsi="Times New Roman" w:cs="Times New Roman"/>
        </w:rPr>
      </w:pPr>
      <w:r>
        <w:rPr>
          <w:rFonts w:ascii="Times New Roman" w:hAnsi="Times New Roman" w:cs="Times New Roman"/>
        </w:rPr>
        <w:t xml:space="preserve">                                                                                                                                                </w:t>
      </w:r>
    </w:p>
    <w:p w14:paraId="390A7B5E" w14:textId="77777777" w:rsidR="00F82A5D" w:rsidRDefault="00F82A5D" w:rsidP="00C1234C">
      <w:pPr>
        <w:widowControl w:val="0"/>
        <w:tabs>
          <w:tab w:val="left" w:pos="708"/>
        </w:tabs>
        <w:spacing w:line="276" w:lineRule="auto"/>
        <w:jc w:val="center"/>
        <w:rPr>
          <w:iCs/>
          <w:color w:val="FF0000"/>
          <w:sz w:val="18"/>
          <w:szCs w:val="18"/>
        </w:rPr>
      </w:pPr>
    </w:p>
    <w:p w14:paraId="3CC7555F" w14:textId="77777777" w:rsidR="00F82A5D" w:rsidRDefault="00F82A5D" w:rsidP="00C1234C">
      <w:pPr>
        <w:widowControl w:val="0"/>
        <w:tabs>
          <w:tab w:val="left" w:pos="708"/>
        </w:tabs>
        <w:spacing w:line="276" w:lineRule="auto"/>
        <w:jc w:val="center"/>
        <w:rPr>
          <w:iCs/>
          <w:color w:val="FF0000"/>
          <w:sz w:val="18"/>
          <w:szCs w:val="18"/>
        </w:rPr>
      </w:pPr>
    </w:p>
    <w:p w14:paraId="05230A92" w14:textId="77777777" w:rsidR="00F82A5D" w:rsidRDefault="00F82A5D" w:rsidP="00150351">
      <w:pPr>
        <w:widowControl w:val="0"/>
        <w:tabs>
          <w:tab w:val="left" w:pos="708"/>
        </w:tabs>
        <w:spacing w:line="276" w:lineRule="auto"/>
        <w:rPr>
          <w:iCs/>
          <w:color w:val="FF0000"/>
          <w:sz w:val="18"/>
          <w:szCs w:val="18"/>
        </w:rPr>
      </w:pPr>
    </w:p>
    <w:p w14:paraId="74E0BF62" w14:textId="77777777" w:rsidR="00F82A5D" w:rsidRDefault="00F82A5D" w:rsidP="00C1234C">
      <w:pPr>
        <w:widowControl w:val="0"/>
        <w:tabs>
          <w:tab w:val="left" w:pos="708"/>
        </w:tabs>
        <w:spacing w:line="276" w:lineRule="auto"/>
        <w:jc w:val="center"/>
        <w:rPr>
          <w:iCs/>
          <w:color w:val="FF0000"/>
          <w:sz w:val="18"/>
          <w:szCs w:val="18"/>
        </w:rPr>
      </w:pPr>
    </w:p>
    <w:p w14:paraId="3F6BA016" w14:textId="77777777" w:rsidR="00F82A5D" w:rsidRDefault="00F82A5D" w:rsidP="00C1234C">
      <w:pPr>
        <w:widowControl w:val="0"/>
        <w:tabs>
          <w:tab w:val="left" w:pos="708"/>
        </w:tabs>
        <w:spacing w:line="276" w:lineRule="auto"/>
        <w:jc w:val="center"/>
        <w:rPr>
          <w:iCs/>
          <w:color w:val="FF0000"/>
          <w:sz w:val="18"/>
          <w:szCs w:val="18"/>
        </w:rPr>
      </w:pPr>
    </w:p>
    <w:p w14:paraId="2A839FCA" w14:textId="17A71C23" w:rsidR="00E55689" w:rsidRPr="004541BE" w:rsidRDefault="00E55689" w:rsidP="00E55689">
      <w:pPr>
        <w:jc w:val="center"/>
        <w:rPr>
          <w:iCs/>
          <w:color w:val="FF0000"/>
          <w:sz w:val="18"/>
          <w:szCs w:val="18"/>
        </w:rPr>
      </w:pPr>
      <w:r w:rsidRPr="004541BE">
        <w:rPr>
          <w:iCs/>
          <w:color w:val="FF0000"/>
          <w:sz w:val="18"/>
          <w:szCs w:val="18"/>
        </w:rPr>
        <w:t>Niniejsz</w:t>
      </w:r>
      <w:r>
        <w:rPr>
          <w:iCs/>
          <w:color w:val="FF0000"/>
          <w:sz w:val="18"/>
          <w:szCs w:val="18"/>
        </w:rPr>
        <w:t>y wykaz</w:t>
      </w:r>
      <w:r w:rsidRPr="004541BE">
        <w:rPr>
          <w:iCs/>
          <w:color w:val="FF0000"/>
          <w:sz w:val="18"/>
          <w:szCs w:val="18"/>
        </w:rPr>
        <w:t xml:space="preserve"> należy opatrzyć</w:t>
      </w:r>
    </w:p>
    <w:p w14:paraId="1695DA22" w14:textId="77777777" w:rsidR="00E55689" w:rsidRDefault="00E55689" w:rsidP="00E55689">
      <w:pPr>
        <w:jc w:val="center"/>
        <w:rPr>
          <w:iCs/>
          <w:color w:val="FF0000"/>
          <w:sz w:val="18"/>
          <w:szCs w:val="18"/>
        </w:rPr>
      </w:pPr>
      <w:r w:rsidRPr="004541BE">
        <w:rPr>
          <w:iCs/>
          <w:color w:val="FF0000"/>
          <w:sz w:val="18"/>
          <w:szCs w:val="18"/>
        </w:rPr>
        <w:t xml:space="preserve">kwalifikowanym podpisem elektronicznym lub podpisem zaufanym </w:t>
      </w:r>
      <w:r w:rsidRPr="004541BE">
        <w:rPr>
          <w:iCs/>
          <w:color w:val="FF0000"/>
          <w:sz w:val="18"/>
          <w:szCs w:val="18"/>
        </w:rPr>
        <w:br/>
        <w:t xml:space="preserve">lub podpisem osobistym przez osobę/y/ </w:t>
      </w:r>
      <w:bookmarkStart w:id="0" w:name="_Hlk172111353"/>
      <w:r w:rsidRPr="004541BE">
        <w:rPr>
          <w:iCs/>
          <w:color w:val="FF0000"/>
          <w:sz w:val="18"/>
          <w:szCs w:val="18"/>
        </w:rPr>
        <w:t xml:space="preserve">umocowaną/umocowane </w:t>
      </w:r>
      <w:bookmarkEnd w:id="0"/>
      <w:r w:rsidRPr="004541BE">
        <w:rPr>
          <w:iCs/>
          <w:color w:val="FF0000"/>
          <w:sz w:val="18"/>
          <w:szCs w:val="18"/>
        </w:rPr>
        <w:t>do reprezentowania Wykonawcy</w:t>
      </w:r>
    </w:p>
    <w:p w14:paraId="002616C3" w14:textId="77777777" w:rsidR="00F917EF" w:rsidRDefault="00F917EF" w:rsidP="00F917EF">
      <w:pPr>
        <w:widowControl w:val="0"/>
        <w:tabs>
          <w:tab w:val="left" w:pos="708"/>
        </w:tabs>
        <w:spacing w:line="276" w:lineRule="auto"/>
        <w:rPr>
          <w:iCs/>
          <w:color w:val="FF0000"/>
          <w:sz w:val="18"/>
          <w:szCs w:val="18"/>
        </w:rPr>
      </w:pPr>
    </w:p>
    <w:p w14:paraId="28FDEDC1" w14:textId="77777777" w:rsidR="00F917EF" w:rsidRPr="00F917EF" w:rsidRDefault="00F917EF" w:rsidP="00F917EF">
      <w:pPr>
        <w:widowControl w:val="0"/>
        <w:tabs>
          <w:tab w:val="left" w:pos="708"/>
        </w:tabs>
        <w:spacing w:line="276" w:lineRule="auto"/>
        <w:rPr>
          <w:iCs/>
          <w:sz w:val="18"/>
          <w:szCs w:val="18"/>
        </w:rPr>
      </w:pPr>
    </w:p>
    <w:sectPr w:rsidR="00F917EF" w:rsidRPr="00F917EF" w:rsidSect="00E91B28">
      <w:headerReference w:type="default" r:id="rId11"/>
      <w:footerReference w:type="even" r:id="rId12"/>
      <w:footerReference w:type="default" r:id="rId13"/>
      <w:headerReference w:type="first" r:id="rId14"/>
      <w:footerReference w:type="first" r:id="rId15"/>
      <w:pgSz w:w="11906" w:h="16838"/>
      <w:pgMar w:top="1418" w:right="1418" w:bottom="1418" w:left="993" w:header="142" w:footer="13"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C65F7" w14:textId="77777777" w:rsidR="00F757D4" w:rsidRDefault="00F757D4">
      <w:r>
        <w:separator/>
      </w:r>
    </w:p>
  </w:endnote>
  <w:endnote w:type="continuationSeparator" w:id="0">
    <w:p w14:paraId="50DA82F3" w14:textId="77777777" w:rsidR="00F757D4" w:rsidRDefault="00F75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imes New (W1)">
    <w:altName w:val="Times New Roman"/>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charset w:val="00"/>
    <w:family w:val="roman"/>
    <w:pitch w:val="variable"/>
    <w:sig w:usb0="00000287" w:usb1="00000000" w:usb2="00000000" w:usb3="00000000" w:csb0="0000009F" w:csb1="00000000"/>
  </w:font>
  <w:font w:name="Optima">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9AF45" w14:textId="0B7FD0D4" w:rsidR="003F0785" w:rsidRDefault="003F0785"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D79A1">
      <w:rPr>
        <w:rStyle w:val="Numerstrony"/>
        <w:noProof/>
      </w:rPr>
      <w:t>2</w:t>
    </w:r>
    <w:r>
      <w:rPr>
        <w:rStyle w:val="Numerstrony"/>
      </w:rPr>
      <w:fldChar w:fldCharType="end"/>
    </w:r>
  </w:p>
  <w:p w14:paraId="5E5595C0" w14:textId="77777777" w:rsidR="003F0785" w:rsidRDefault="003F0785"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FA04A" w14:textId="77777777" w:rsidR="00F720C8" w:rsidRPr="00F720C8" w:rsidRDefault="00F720C8" w:rsidP="00F720C8">
    <w:pPr>
      <w:ind w:right="-250"/>
      <w:jc w:val="center"/>
      <w:rPr>
        <w:rFonts w:ascii="Calibri" w:hAnsi="Calibri" w:cs="Calibri"/>
        <w:b/>
        <w:sz w:val="20"/>
        <w:szCs w:val="20"/>
      </w:rPr>
    </w:pPr>
    <w:bookmarkStart w:id="1" w:name="_Hlk67762522"/>
  </w:p>
  <w:bookmarkEnd w:id="1"/>
  <w:p w14:paraId="177E523B" w14:textId="77777777" w:rsidR="003F0785" w:rsidRPr="00F720C8" w:rsidRDefault="003F0785" w:rsidP="00A81BE2">
    <w:pPr>
      <w:pStyle w:val="Nagwek"/>
      <w:jc w:val="center"/>
      <w:rPr>
        <w:rFonts w:ascii="Calibri" w:hAnsi="Calibri" w:cs="Calibri"/>
        <w:b/>
        <w:caps/>
        <w:w w:val="90"/>
        <w:sz w:val="20"/>
        <w:szCs w:val="20"/>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D5ED4" w14:textId="77777777" w:rsidR="00F720C8" w:rsidRPr="00F720C8" w:rsidRDefault="00F720C8" w:rsidP="00F720C8">
    <w:pPr>
      <w:ind w:right="-250"/>
      <w:jc w:val="center"/>
      <w:rPr>
        <w:rFonts w:ascii="Calibri" w:hAnsi="Calibri" w:cs="Calibri"/>
        <w:b/>
        <w:sz w:val="20"/>
        <w:szCs w:val="20"/>
      </w:rPr>
    </w:pPr>
  </w:p>
  <w:p w14:paraId="54E35614" w14:textId="77777777" w:rsidR="00FF4FFE" w:rsidRPr="00F720C8" w:rsidRDefault="00FF4FFE">
    <w:pPr>
      <w:pStyle w:val="Stopka"/>
      <w:rPr>
        <w:rFonts w:ascii="Calibri" w:hAnsi="Calibri" w:cs="Calibri"/>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3272B" w14:textId="77777777" w:rsidR="00F757D4" w:rsidRDefault="00F757D4">
      <w:r>
        <w:separator/>
      </w:r>
    </w:p>
  </w:footnote>
  <w:footnote w:type="continuationSeparator" w:id="0">
    <w:p w14:paraId="04CAC0F2" w14:textId="77777777" w:rsidR="00F757D4" w:rsidRDefault="00F757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533E7" w14:textId="76763184" w:rsidR="00FA6062" w:rsidRPr="006B584E" w:rsidRDefault="00FA6062" w:rsidP="00FA6062">
    <w:pPr>
      <w:tabs>
        <w:tab w:val="center" w:pos="4536"/>
        <w:tab w:val="left" w:pos="6945"/>
      </w:tabs>
      <w:spacing w:line="276" w:lineRule="auto"/>
      <w:rPr>
        <w:rFonts w:ascii="Cambria" w:hAnsi="Cambria"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07EE" w14:textId="387799CF" w:rsidR="00BB26E6" w:rsidRDefault="00BB26E6" w:rsidP="00150351">
    <w:pPr>
      <w:pStyle w:val="Nagwek"/>
      <w:jc w:val="center"/>
    </w:pPr>
  </w:p>
  <w:p w14:paraId="740A4659" w14:textId="22DD2ACD" w:rsidR="00C1234C" w:rsidRDefault="00E91B28" w:rsidP="00C1234C">
    <w:pPr>
      <w:pStyle w:val="Nagwek"/>
      <w:jc w:val="right"/>
    </w:pPr>
    <w:r w:rsidRPr="0029032C">
      <w:rPr>
        <w:noProof/>
        <w:lang w:val="pl-PL" w:eastAsia="pl-PL"/>
      </w:rPr>
      <w:drawing>
        <wp:inline distT="0" distB="0" distL="0" distR="0" wp14:anchorId="1ACBA3EA" wp14:editId="115C0DD8">
          <wp:extent cx="5760720" cy="638175"/>
          <wp:effectExtent l="0" t="0" r="0" b="0"/>
          <wp:docPr id="16178371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8175"/>
                  </a:xfrm>
                  <a:prstGeom prst="rect">
                    <a:avLst/>
                  </a:prstGeom>
                  <a:noFill/>
                  <a:ln>
                    <a:noFill/>
                  </a:ln>
                </pic:spPr>
              </pic:pic>
            </a:graphicData>
          </a:graphic>
        </wp:inline>
      </w:drawing>
    </w:r>
    <w:r w:rsidR="00C1234C">
      <w:rPr>
        <w:sz w:val="22"/>
        <w:szCs w:val="22"/>
      </w:rPr>
      <w:t xml:space="preserve">Postępowanie </w:t>
    </w:r>
    <w:proofErr w:type="spellStart"/>
    <w:r w:rsidR="00C1234C">
      <w:rPr>
        <w:sz w:val="22"/>
        <w:szCs w:val="22"/>
      </w:rPr>
      <w:t>ozn</w:t>
    </w:r>
    <w:proofErr w:type="spellEnd"/>
    <w:r w:rsidR="00C1234C">
      <w:rPr>
        <w:sz w:val="22"/>
        <w:szCs w:val="22"/>
      </w:rPr>
      <w:t>. PS.271.</w:t>
    </w:r>
    <w:r w:rsidR="00152C9B">
      <w:rPr>
        <w:sz w:val="22"/>
        <w:szCs w:val="22"/>
        <w:lang w:val="pl-PL"/>
      </w:rPr>
      <w:t>7</w:t>
    </w:r>
    <w:r w:rsidR="00C1234C">
      <w:rPr>
        <w:sz w:val="22"/>
        <w:szCs w:val="22"/>
      </w:rPr>
      <w:t>.2025.</w:t>
    </w:r>
    <w:r w:rsidR="003730B9">
      <w:rPr>
        <w:sz w:val="22"/>
        <w:szCs w:val="22"/>
        <w:lang w:val="pl-PL"/>
      </w:rPr>
      <w:t>EG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1"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15:restartNumberingAfterBreak="0">
    <w:nsid w:val="00000006"/>
    <w:multiLevelType w:val="multilevel"/>
    <w:tmpl w:val="00000006"/>
    <w:name w:val="WW8Num6"/>
    <w:lvl w:ilvl="0">
      <w:start w:val="9"/>
      <w:numFmt w:val="decimal"/>
      <w:lvlText w:val="%1"/>
      <w:lvlJc w:val="left"/>
      <w:pPr>
        <w:tabs>
          <w:tab w:val="num" w:pos="0"/>
        </w:tabs>
        <w:ind w:left="360" w:hanging="360"/>
      </w:pPr>
    </w:lvl>
    <w:lvl w:ilvl="1">
      <w:start w:val="6"/>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9"/>
    <w:multiLevelType w:val="singleLevel"/>
    <w:tmpl w:val="00000009"/>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4" w15:restartNumberingAfterBreak="0">
    <w:nsid w:val="0000000F"/>
    <w:multiLevelType w:val="multilevel"/>
    <w:tmpl w:val="AFCEE61A"/>
    <w:name w:val="WW8Num17"/>
    <w:lvl w:ilvl="0">
      <w:start w:val="13"/>
      <w:numFmt w:val="decimal"/>
      <w:lvlText w:val="%1."/>
      <w:lvlJc w:val="left"/>
      <w:pPr>
        <w:tabs>
          <w:tab w:val="num" w:pos="540"/>
        </w:tabs>
        <w:ind w:left="540" w:hanging="540"/>
      </w:pPr>
      <w:rPr>
        <w:rFonts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5"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6"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8" w15:restartNumberingAfterBreak="0">
    <w:nsid w:val="00000021"/>
    <w:multiLevelType w:val="singleLevel"/>
    <w:tmpl w:val="00000021"/>
    <w:name w:val="WW8Num33"/>
    <w:lvl w:ilvl="0">
      <w:start w:val="2"/>
      <w:numFmt w:val="bullet"/>
      <w:lvlText w:val="-"/>
      <w:lvlJc w:val="left"/>
      <w:pPr>
        <w:tabs>
          <w:tab w:val="num" w:pos="0"/>
        </w:tabs>
        <w:ind w:left="2138" w:hanging="360"/>
      </w:pPr>
      <w:rPr>
        <w:rFonts w:ascii="Verdana" w:hAnsi="Verdana"/>
        <w:b/>
      </w:rPr>
    </w:lvl>
  </w:abstractNum>
  <w:abstractNum w:abstractNumId="9" w15:restartNumberingAfterBreak="0">
    <w:nsid w:val="084D3267"/>
    <w:multiLevelType w:val="hybridMultilevel"/>
    <w:tmpl w:val="B7FCC7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0FDB004E"/>
    <w:multiLevelType w:val="hybridMultilevel"/>
    <w:tmpl w:val="B7FCC7DE"/>
    <w:lvl w:ilvl="0" w:tplc="A48ABF0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2382198"/>
    <w:multiLevelType w:val="hybridMultilevel"/>
    <w:tmpl w:val="B7FCC7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2" w15:restartNumberingAfterBreak="0">
    <w:nsid w:val="20562986"/>
    <w:multiLevelType w:val="hybridMultilevel"/>
    <w:tmpl w:val="1C0A1E26"/>
    <w:lvl w:ilvl="0" w:tplc="628CF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CF14C0"/>
    <w:multiLevelType w:val="hybridMultilevel"/>
    <w:tmpl w:val="B7FCC7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4" w15:restartNumberingAfterBreak="0">
    <w:nsid w:val="385135B8"/>
    <w:multiLevelType w:val="multilevel"/>
    <w:tmpl w:val="AC34D46C"/>
    <w:lvl w:ilvl="0">
      <w:start w:val="1"/>
      <w:numFmt w:val="decimal"/>
      <w:lvlText w:val="%1."/>
      <w:lvlJc w:val="left"/>
      <w:pPr>
        <w:tabs>
          <w:tab w:val="num" w:pos="360"/>
        </w:tabs>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16" w15:restartNumberingAfterBreak="0">
    <w:nsid w:val="438B5DE4"/>
    <w:multiLevelType w:val="hybridMultilevel"/>
    <w:tmpl w:val="12C8F040"/>
    <w:lvl w:ilvl="0" w:tplc="628CF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18" w15:restartNumberingAfterBreak="0">
    <w:nsid w:val="4FBF298F"/>
    <w:multiLevelType w:val="hybridMultilevel"/>
    <w:tmpl w:val="B7FCC7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9" w15:restartNumberingAfterBreak="0">
    <w:nsid w:val="509C295D"/>
    <w:multiLevelType w:val="hybridMultilevel"/>
    <w:tmpl w:val="B7FCC7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56EC6513"/>
    <w:multiLevelType w:val="hybridMultilevel"/>
    <w:tmpl w:val="B7FCC7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1"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22" w15:restartNumberingAfterBreak="0">
    <w:nsid w:val="73C77356"/>
    <w:multiLevelType w:val="hybridMultilevel"/>
    <w:tmpl w:val="192C079A"/>
    <w:lvl w:ilvl="0" w:tplc="E72C2E4E">
      <w:start w:val="1"/>
      <w:numFmt w:val="decimal"/>
      <w:lvlText w:val="%1."/>
      <w:lvlJc w:val="left"/>
      <w:pPr>
        <w:ind w:left="360" w:hanging="360"/>
      </w:pPr>
      <w:rPr>
        <w:sz w:val="16"/>
        <w:szCs w:val="16"/>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num w:numId="1" w16cid:durableId="1355884717">
    <w:abstractNumId w:val="15"/>
  </w:num>
  <w:num w:numId="2" w16cid:durableId="1861552936">
    <w:abstractNumId w:val="10"/>
  </w:num>
  <w:num w:numId="3" w16cid:durableId="981226766">
    <w:abstractNumId w:val="19"/>
  </w:num>
  <w:num w:numId="4" w16cid:durableId="177159726">
    <w:abstractNumId w:val="20"/>
  </w:num>
  <w:num w:numId="5" w16cid:durableId="1264536989">
    <w:abstractNumId w:val="11"/>
  </w:num>
  <w:num w:numId="6" w16cid:durableId="1562053688">
    <w:abstractNumId w:val="13"/>
  </w:num>
  <w:num w:numId="7" w16cid:durableId="690645219">
    <w:abstractNumId w:val="14"/>
  </w:num>
  <w:num w:numId="8" w16cid:durableId="1588227199">
    <w:abstractNumId w:val="18"/>
  </w:num>
  <w:num w:numId="9" w16cid:durableId="2011980088">
    <w:abstractNumId w:val="9"/>
  </w:num>
  <w:num w:numId="10" w16cid:durableId="7809528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2741333">
    <w:abstractNumId w:val="22"/>
  </w:num>
  <w:num w:numId="12" w16cid:durableId="561645345">
    <w:abstractNumId w:val="12"/>
  </w:num>
  <w:num w:numId="13" w16cid:durableId="1642078809">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932"/>
    <w:rsid w:val="0000212B"/>
    <w:rsid w:val="0000347E"/>
    <w:rsid w:val="00005154"/>
    <w:rsid w:val="00005603"/>
    <w:rsid w:val="000065EB"/>
    <w:rsid w:val="000066DD"/>
    <w:rsid w:val="00006898"/>
    <w:rsid w:val="00006D71"/>
    <w:rsid w:val="00007E0C"/>
    <w:rsid w:val="00012004"/>
    <w:rsid w:val="00020243"/>
    <w:rsid w:val="00020983"/>
    <w:rsid w:val="000231AC"/>
    <w:rsid w:val="000239D4"/>
    <w:rsid w:val="00023F47"/>
    <w:rsid w:val="00025659"/>
    <w:rsid w:val="00026E3B"/>
    <w:rsid w:val="00027CE9"/>
    <w:rsid w:val="00033DF6"/>
    <w:rsid w:val="00033E37"/>
    <w:rsid w:val="000369E2"/>
    <w:rsid w:val="0003703F"/>
    <w:rsid w:val="000379F7"/>
    <w:rsid w:val="00041617"/>
    <w:rsid w:val="00042263"/>
    <w:rsid w:val="00042314"/>
    <w:rsid w:val="00042B17"/>
    <w:rsid w:val="000433F8"/>
    <w:rsid w:val="00044B6B"/>
    <w:rsid w:val="00047EF2"/>
    <w:rsid w:val="0005033E"/>
    <w:rsid w:val="000529C8"/>
    <w:rsid w:val="00054BF5"/>
    <w:rsid w:val="00055851"/>
    <w:rsid w:val="00057602"/>
    <w:rsid w:val="00061F88"/>
    <w:rsid w:val="00063849"/>
    <w:rsid w:val="000675E7"/>
    <w:rsid w:val="00070743"/>
    <w:rsid w:val="00070AE1"/>
    <w:rsid w:val="000726CE"/>
    <w:rsid w:val="00075847"/>
    <w:rsid w:val="00080D85"/>
    <w:rsid w:val="000811E5"/>
    <w:rsid w:val="00083030"/>
    <w:rsid w:val="00084151"/>
    <w:rsid w:val="00084BF3"/>
    <w:rsid w:val="000858B3"/>
    <w:rsid w:val="00090A82"/>
    <w:rsid w:val="00094945"/>
    <w:rsid w:val="00095478"/>
    <w:rsid w:val="000970DD"/>
    <w:rsid w:val="000A0528"/>
    <w:rsid w:val="000A1940"/>
    <w:rsid w:val="000A1981"/>
    <w:rsid w:val="000A27ED"/>
    <w:rsid w:val="000A3BB7"/>
    <w:rsid w:val="000A40F9"/>
    <w:rsid w:val="000A660B"/>
    <w:rsid w:val="000B0B94"/>
    <w:rsid w:val="000B0FF6"/>
    <w:rsid w:val="000B2EE7"/>
    <w:rsid w:val="000B37AC"/>
    <w:rsid w:val="000B59DA"/>
    <w:rsid w:val="000C0237"/>
    <w:rsid w:val="000C152C"/>
    <w:rsid w:val="000C1FE3"/>
    <w:rsid w:val="000C3646"/>
    <w:rsid w:val="000C5FAE"/>
    <w:rsid w:val="000C6826"/>
    <w:rsid w:val="000C6E74"/>
    <w:rsid w:val="000D2A17"/>
    <w:rsid w:val="000D40FD"/>
    <w:rsid w:val="000E05B9"/>
    <w:rsid w:val="000E4E2A"/>
    <w:rsid w:val="000E7F53"/>
    <w:rsid w:val="000F15A2"/>
    <w:rsid w:val="0010294D"/>
    <w:rsid w:val="00102A85"/>
    <w:rsid w:val="00102C0C"/>
    <w:rsid w:val="00103155"/>
    <w:rsid w:val="00103B6A"/>
    <w:rsid w:val="001054D9"/>
    <w:rsid w:val="00107FB9"/>
    <w:rsid w:val="00111ECF"/>
    <w:rsid w:val="00114AAA"/>
    <w:rsid w:val="00114EE9"/>
    <w:rsid w:val="0011507F"/>
    <w:rsid w:val="001201D6"/>
    <w:rsid w:val="001218E1"/>
    <w:rsid w:val="00122276"/>
    <w:rsid w:val="00126E65"/>
    <w:rsid w:val="00127B5D"/>
    <w:rsid w:val="001308CE"/>
    <w:rsid w:val="00131262"/>
    <w:rsid w:val="00134702"/>
    <w:rsid w:val="001357B0"/>
    <w:rsid w:val="00135BB5"/>
    <w:rsid w:val="00136D09"/>
    <w:rsid w:val="00137870"/>
    <w:rsid w:val="001405D1"/>
    <w:rsid w:val="00140DF0"/>
    <w:rsid w:val="0014185A"/>
    <w:rsid w:val="001424CD"/>
    <w:rsid w:val="0014290E"/>
    <w:rsid w:val="00143610"/>
    <w:rsid w:val="0014366A"/>
    <w:rsid w:val="00145F79"/>
    <w:rsid w:val="0014707D"/>
    <w:rsid w:val="00150351"/>
    <w:rsid w:val="00152C9B"/>
    <w:rsid w:val="00153332"/>
    <w:rsid w:val="00156724"/>
    <w:rsid w:val="001568FB"/>
    <w:rsid w:val="00157704"/>
    <w:rsid w:val="00160789"/>
    <w:rsid w:val="0016212F"/>
    <w:rsid w:val="00162505"/>
    <w:rsid w:val="00162560"/>
    <w:rsid w:val="00164F38"/>
    <w:rsid w:val="00165648"/>
    <w:rsid w:val="00165D29"/>
    <w:rsid w:val="001720B9"/>
    <w:rsid w:val="00173138"/>
    <w:rsid w:val="0017416A"/>
    <w:rsid w:val="00174344"/>
    <w:rsid w:val="00176E50"/>
    <w:rsid w:val="001816EE"/>
    <w:rsid w:val="00183D35"/>
    <w:rsid w:val="001866AD"/>
    <w:rsid w:val="00187823"/>
    <w:rsid w:val="00191FF7"/>
    <w:rsid w:val="00192C7B"/>
    <w:rsid w:val="00194CF3"/>
    <w:rsid w:val="00197122"/>
    <w:rsid w:val="001979DB"/>
    <w:rsid w:val="001A4C70"/>
    <w:rsid w:val="001A5524"/>
    <w:rsid w:val="001A5611"/>
    <w:rsid w:val="001A61CA"/>
    <w:rsid w:val="001A7799"/>
    <w:rsid w:val="001B000A"/>
    <w:rsid w:val="001B10C5"/>
    <w:rsid w:val="001B3135"/>
    <w:rsid w:val="001B59ED"/>
    <w:rsid w:val="001B65FF"/>
    <w:rsid w:val="001C12C8"/>
    <w:rsid w:val="001C1F98"/>
    <w:rsid w:val="001C256F"/>
    <w:rsid w:val="001C3109"/>
    <w:rsid w:val="001C33AC"/>
    <w:rsid w:val="001C3C1E"/>
    <w:rsid w:val="001C4E52"/>
    <w:rsid w:val="001C67DA"/>
    <w:rsid w:val="001C7926"/>
    <w:rsid w:val="001C7C3F"/>
    <w:rsid w:val="001C7E49"/>
    <w:rsid w:val="001D6CF9"/>
    <w:rsid w:val="001D79A1"/>
    <w:rsid w:val="001E319E"/>
    <w:rsid w:val="001E6C02"/>
    <w:rsid w:val="001E6F19"/>
    <w:rsid w:val="001F1C7C"/>
    <w:rsid w:val="001F29C0"/>
    <w:rsid w:val="001F3802"/>
    <w:rsid w:val="001F49EB"/>
    <w:rsid w:val="001F4FD3"/>
    <w:rsid w:val="001F516F"/>
    <w:rsid w:val="001F51A1"/>
    <w:rsid w:val="001F60E2"/>
    <w:rsid w:val="001F6B2B"/>
    <w:rsid w:val="001F6ECF"/>
    <w:rsid w:val="002013CA"/>
    <w:rsid w:val="0020146F"/>
    <w:rsid w:val="00204600"/>
    <w:rsid w:val="00205194"/>
    <w:rsid w:val="00210DCE"/>
    <w:rsid w:val="00211D44"/>
    <w:rsid w:val="0021284A"/>
    <w:rsid w:val="00213968"/>
    <w:rsid w:val="00214586"/>
    <w:rsid w:val="0022074F"/>
    <w:rsid w:val="00222F5A"/>
    <w:rsid w:val="00222F60"/>
    <w:rsid w:val="002232E2"/>
    <w:rsid w:val="00223335"/>
    <w:rsid w:val="00223750"/>
    <w:rsid w:val="002248A3"/>
    <w:rsid w:val="00224C77"/>
    <w:rsid w:val="00225324"/>
    <w:rsid w:val="00227E39"/>
    <w:rsid w:val="00233770"/>
    <w:rsid w:val="00236234"/>
    <w:rsid w:val="00240772"/>
    <w:rsid w:val="00241840"/>
    <w:rsid w:val="00241C6C"/>
    <w:rsid w:val="002447F6"/>
    <w:rsid w:val="00244BB6"/>
    <w:rsid w:val="00246A11"/>
    <w:rsid w:val="00252051"/>
    <w:rsid w:val="0025318F"/>
    <w:rsid w:val="00255734"/>
    <w:rsid w:val="00256EDD"/>
    <w:rsid w:val="00257369"/>
    <w:rsid w:val="00261B89"/>
    <w:rsid w:val="00264077"/>
    <w:rsid w:val="0026568F"/>
    <w:rsid w:val="0026706B"/>
    <w:rsid w:val="002671D6"/>
    <w:rsid w:val="002678AB"/>
    <w:rsid w:val="00271D38"/>
    <w:rsid w:val="00272E2B"/>
    <w:rsid w:val="002752EB"/>
    <w:rsid w:val="002814D4"/>
    <w:rsid w:val="002837ED"/>
    <w:rsid w:val="0028785C"/>
    <w:rsid w:val="00291C06"/>
    <w:rsid w:val="002923B0"/>
    <w:rsid w:val="002947F3"/>
    <w:rsid w:val="002953C0"/>
    <w:rsid w:val="002A2237"/>
    <w:rsid w:val="002A2640"/>
    <w:rsid w:val="002A4CEF"/>
    <w:rsid w:val="002A5798"/>
    <w:rsid w:val="002A5876"/>
    <w:rsid w:val="002A5C1A"/>
    <w:rsid w:val="002A7F4E"/>
    <w:rsid w:val="002B14BE"/>
    <w:rsid w:val="002B17BD"/>
    <w:rsid w:val="002B6740"/>
    <w:rsid w:val="002C317E"/>
    <w:rsid w:val="002C49D9"/>
    <w:rsid w:val="002C6B65"/>
    <w:rsid w:val="002C75A5"/>
    <w:rsid w:val="002D645D"/>
    <w:rsid w:val="002D67E0"/>
    <w:rsid w:val="002D6BEA"/>
    <w:rsid w:val="002D711A"/>
    <w:rsid w:val="002D7208"/>
    <w:rsid w:val="002D74BE"/>
    <w:rsid w:val="002D7AED"/>
    <w:rsid w:val="002D7F93"/>
    <w:rsid w:val="002E0A89"/>
    <w:rsid w:val="002E0EC7"/>
    <w:rsid w:val="002E5422"/>
    <w:rsid w:val="002F0291"/>
    <w:rsid w:val="002F16D6"/>
    <w:rsid w:val="002F26C4"/>
    <w:rsid w:val="002F79CA"/>
    <w:rsid w:val="003008FD"/>
    <w:rsid w:val="00301638"/>
    <w:rsid w:val="00302515"/>
    <w:rsid w:val="00302B07"/>
    <w:rsid w:val="00302C90"/>
    <w:rsid w:val="00302FBE"/>
    <w:rsid w:val="003059C3"/>
    <w:rsid w:val="003062AC"/>
    <w:rsid w:val="00310A34"/>
    <w:rsid w:val="0031370D"/>
    <w:rsid w:val="00313888"/>
    <w:rsid w:val="00315240"/>
    <w:rsid w:val="00315A87"/>
    <w:rsid w:val="00316939"/>
    <w:rsid w:val="00320DC8"/>
    <w:rsid w:val="003234A7"/>
    <w:rsid w:val="00325720"/>
    <w:rsid w:val="0032655D"/>
    <w:rsid w:val="00327DFD"/>
    <w:rsid w:val="00330A77"/>
    <w:rsid w:val="00331D6C"/>
    <w:rsid w:val="0033364D"/>
    <w:rsid w:val="00333E3F"/>
    <w:rsid w:val="00333F61"/>
    <w:rsid w:val="00334999"/>
    <w:rsid w:val="00335BFE"/>
    <w:rsid w:val="0033655A"/>
    <w:rsid w:val="00341028"/>
    <w:rsid w:val="003429D7"/>
    <w:rsid w:val="003462FB"/>
    <w:rsid w:val="00350282"/>
    <w:rsid w:val="00351E47"/>
    <w:rsid w:val="00353E34"/>
    <w:rsid w:val="00354735"/>
    <w:rsid w:val="00356E54"/>
    <w:rsid w:val="003574F3"/>
    <w:rsid w:val="003600E2"/>
    <w:rsid w:val="00362231"/>
    <w:rsid w:val="0036264B"/>
    <w:rsid w:val="00362C90"/>
    <w:rsid w:val="00364AEE"/>
    <w:rsid w:val="00365834"/>
    <w:rsid w:val="00366630"/>
    <w:rsid w:val="00367880"/>
    <w:rsid w:val="00367A44"/>
    <w:rsid w:val="0037027D"/>
    <w:rsid w:val="003730B9"/>
    <w:rsid w:val="00373893"/>
    <w:rsid w:val="003743D2"/>
    <w:rsid w:val="003809D8"/>
    <w:rsid w:val="00382285"/>
    <w:rsid w:val="00382504"/>
    <w:rsid w:val="00383D3C"/>
    <w:rsid w:val="00386C8E"/>
    <w:rsid w:val="00387243"/>
    <w:rsid w:val="00390F39"/>
    <w:rsid w:val="00392B0F"/>
    <w:rsid w:val="00392B43"/>
    <w:rsid w:val="00392F4F"/>
    <w:rsid w:val="00394CB7"/>
    <w:rsid w:val="00395E8C"/>
    <w:rsid w:val="00396AE5"/>
    <w:rsid w:val="003A1A6D"/>
    <w:rsid w:val="003A21AC"/>
    <w:rsid w:val="003A2551"/>
    <w:rsid w:val="003A41B1"/>
    <w:rsid w:val="003A4DC1"/>
    <w:rsid w:val="003A5908"/>
    <w:rsid w:val="003A5A9D"/>
    <w:rsid w:val="003A5E55"/>
    <w:rsid w:val="003A7227"/>
    <w:rsid w:val="003B114B"/>
    <w:rsid w:val="003B13A9"/>
    <w:rsid w:val="003B23CA"/>
    <w:rsid w:val="003B45DB"/>
    <w:rsid w:val="003B4FBC"/>
    <w:rsid w:val="003B58BF"/>
    <w:rsid w:val="003B6F73"/>
    <w:rsid w:val="003C48F1"/>
    <w:rsid w:val="003C4B19"/>
    <w:rsid w:val="003C659A"/>
    <w:rsid w:val="003C67D4"/>
    <w:rsid w:val="003C7514"/>
    <w:rsid w:val="003D1E5F"/>
    <w:rsid w:val="003D1ED1"/>
    <w:rsid w:val="003D4FCB"/>
    <w:rsid w:val="003E08F8"/>
    <w:rsid w:val="003E22B8"/>
    <w:rsid w:val="003E2FE9"/>
    <w:rsid w:val="003E4162"/>
    <w:rsid w:val="003E464A"/>
    <w:rsid w:val="003E719D"/>
    <w:rsid w:val="003F0669"/>
    <w:rsid w:val="003F0785"/>
    <w:rsid w:val="003F28DF"/>
    <w:rsid w:val="003F2C77"/>
    <w:rsid w:val="003F3E9E"/>
    <w:rsid w:val="003F49E2"/>
    <w:rsid w:val="003F503B"/>
    <w:rsid w:val="003F5826"/>
    <w:rsid w:val="003F5882"/>
    <w:rsid w:val="003F60D2"/>
    <w:rsid w:val="00400735"/>
    <w:rsid w:val="00404595"/>
    <w:rsid w:val="00405505"/>
    <w:rsid w:val="00410D38"/>
    <w:rsid w:val="0041331B"/>
    <w:rsid w:val="00414CF9"/>
    <w:rsid w:val="00420580"/>
    <w:rsid w:val="00422FC5"/>
    <w:rsid w:val="00423457"/>
    <w:rsid w:val="004245B7"/>
    <w:rsid w:val="0042629C"/>
    <w:rsid w:val="00427A12"/>
    <w:rsid w:val="00436078"/>
    <w:rsid w:val="00436F25"/>
    <w:rsid w:val="004409ED"/>
    <w:rsid w:val="0044299C"/>
    <w:rsid w:val="0044374E"/>
    <w:rsid w:val="0044434A"/>
    <w:rsid w:val="00445639"/>
    <w:rsid w:val="0044653D"/>
    <w:rsid w:val="00446E5C"/>
    <w:rsid w:val="004501D1"/>
    <w:rsid w:val="0045165D"/>
    <w:rsid w:val="004519E7"/>
    <w:rsid w:val="00451F84"/>
    <w:rsid w:val="004538F2"/>
    <w:rsid w:val="00460E98"/>
    <w:rsid w:val="00460EBC"/>
    <w:rsid w:val="004617BB"/>
    <w:rsid w:val="00461FBB"/>
    <w:rsid w:val="00462A4F"/>
    <w:rsid w:val="0046364F"/>
    <w:rsid w:val="004639B5"/>
    <w:rsid w:val="0047062C"/>
    <w:rsid w:val="00472923"/>
    <w:rsid w:val="004748C0"/>
    <w:rsid w:val="00476528"/>
    <w:rsid w:val="00477ADD"/>
    <w:rsid w:val="00480774"/>
    <w:rsid w:val="004825FF"/>
    <w:rsid w:val="00482BD4"/>
    <w:rsid w:val="00483B12"/>
    <w:rsid w:val="00485B52"/>
    <w:rsid w:val="00485F70"/>
    <w:rsid w:val="004877B4"/>
    <w:rsid w:val="00490F36"/>
    <w:rsid w:val="004934C5"/>
    <w:rsid w:val="00494A82"/>
    <w:rsid w:val="00494BF8"/>
    <w:rsid w:val="0049543B"/>
    <w:rsid w:val="004A1963"/>
    <w:rsid w:val="004A1FD9"/>
    <w:rsid w:val="004A50BC"/>
    <w:rsid w:val="004A57A5"/>
    <w:rsid w:val="004A6B8B"/>
    <w:rsid w:val="004A731F"/>
    <w:rsid w:val="004A76EB"/>
    <w:rsid w:val="004A7E36"/>
    <w:rsid w:val="004B2FE9"/>
    <w:rsid w:val="004B50F0"/>
    <w:rsid w:val="004B5569"/>
    <w:rsid w:val="004C0C45"/>
    <w:rsid w:val="004C1036"/>
    <w:rsid w:val="004C10D6"/>
    <w:rsid w:val="004C1B80"/>
    <w:rsid w:val="004C2620"/>
    <w:rsid w:val="004C2704"/>
    <w:rsid w:val="004C4725"/>
    <w:rsid w:val="004C52C0"/>
    <w:rsid w:val="004C6EE4"/>
    <w:rsid w:val="004D10B4"/>
    <w:rsid w:val="004D4CCE"/>
    <w:rsid w:val="004D63E9"/>
    <w:rsid w:val="004E179B"/>
    <w:rsid w:val="004E3410"/>
    <w:rsid w:val="004E4827"/>
    <w:rsid w:val="004E484D"/>
    <w:rsid w:val="004E5DD6"/>
    <w:rsid w:val="004E6D1D"/>
    <w:rsid w:val="004E7F7A"/>
    <w:rsid w:val="004F1DB6"/>
    <w:rsid w:val="004F31B5"/>
    <w:rsid w:val="004F4549"/>
    <w:rsid w:val="004F4AC8"/>
    <w:rsid w:val="00500D3B"/>
    <w:rsid w:val="0050269A"/>
    <w:rsid w:val="005038D7"/>
    <w:rsid w:val="00506BA7"/>
    <w:rsid w:val="00506F83"/>
    <w:rsid w:val="00510327"/>
    <w:rsid w:val="00511D6F"/>
    <w:rsid w:val="005127C5"/>
    <w:rsid w:val="005128AA"/>
    <w:rsid w:val="005131C0"/>
    <w:rsid w:val="005140D4"/>
    <w:rsid w:val="00515E60"/>
    <w:rsid w:val="00516308"/>
    <w:rsid w:val="00516445"/>
    <w:rsid w:val="0051755C"/>
    <w:rsid w:val="0052101E"/>
    <w:rsid w:val="00522BE4"/>
    <w:rsid w:val="00523BF0"/>
    <w:rsid w:val="00530E75"/>
    <w:rsid w:val="00532237"/>
    <w:rsid w:val="005327E3"/>
    <w:rsid w:val="00532D41"/>
    <w:rsid w:val="00532DC9"/>
    <w:rsid w:val="00534E6E"/>
    <w:rsid w:val="00535B3B"/>
    <w:rsid w:val="005401F3"/>
    <w:rsid w:val="0054161F"/>
    <w:rsid w:val="00541932"/>
    <w:rsid w:val="00544239"/>
    <w:rsid w:val="00545BD7"/>
    <w:rsid w:val="00546BDE"/>
    <w:rsid w:val="00546FE9"/>
    <w:rsid w:val="0055188B"/>
    <w:rsid w:val="005522C9"/>
    <w:rsid w:val="00552CB7"/>
    <w:rsid w:val="0055724F"/>
    <w:rsid w:val="005578DF"/>
    <w:rsid w:val="005626DE"/>
    <w:rsid w:val="00562ABE"/>
    <w:rsid w:val="0056356B"/>
    <w:rsid w:val="00563C92"/>
    <w:rsid w:val="00564049"/>
    <w:rsid w:val="00564ED6"/>
    <w:rsid w:val="00566333"/>
    <w:rsid w:val="0056694D"/>
    <w:rsid w:val="005724C6"/>
    <w:rsid w:val="0057348E"/>
    <w:rsid w:val="005748ED"/>
    <w:rsid w:val="00580351"/>
    <w:rsid w:val="00580642"/>
    <w:rsid w:val="00581CA3"/>
    <w:rsid w:val="00582873"/>
    <w:rsid w:val="00582D56"/>
    <w:rsid w:val="00585EB9"/>
    <w:rsid w:val="00586183"/>
    <w:rsid w:val="00586F80"/>
    <w:rsid w:val="00590EC3"/>
    <w:rsid w:val="005916C5"/>
    <w:rsid w:val="005921A0"/>
    <w:rsid w:val="00592FE4"/>
    <w:rsid w:val="00593ACF"/>
    <w:rsid w:val="0059590C"/>
    <w:rsid w:val="00595F14"/>
    <w:rsid w:val="00596A06"/>
    <w:rsid w:val="00596C55"/>
    <w:rsid w:val="005A1915"/>
    <w:rsid w:val="005A3AF6"/>
    <w:rsid w:val="005A4EF6"/>
    <w:rsid w:val="005A7D9C"/>
    <w:rsid w:val="005B07E1"/>
    <w:rsid w:val="005B1E12"/>
    <w:rsid w:val="005B588A"/>
    <w:rsid w:val="005C02F8"/>
    <w:rsid w:val="005C13F5"/>
    <w:rsid w:val="005C1C2E"/>
    <w:rsid w:val="005C2B74"/>
    <w:rsid w:val="005C3968"/>
    <w:rsid w:val="005C52B4"/>
    <w:rsid w:val="005C74D9"/>
    <w:rsid w:val="005C7639"/>
    <w:rsid w:val="005D2FD5"/>
    <w:rsid w:val="005D3855"/>
    <w:rsid w:val="005D3E53"/>
    <w:rsid w:val="005D3E70"/>
    <w:rsid w:val="005D49B2"/>
    <w:rsid w:val="005E109B"/>
    <w:rsid w:val="005E23B8"/>
    <w:rsid w:val="005E25BB"/>
    <w:rsid w:val="005E342A"/>
    <w:rsid w:val="005E7368"/>
    <w:rsid w:val="005F248D"/>
    <w:rsid w:val="005F3010"/>
    <w:rsid w:val="005F3C52"/>
    <w:rsid w:val="005F51FC"/>
    <w:rsid w:val="005F53FF"/>
    <w:rsid w:val="00601FA4"/>
    <w:rsid w:val="0060340D"/>
    <w:rsid w:val="0060403A"/>
    <w:rsid w:val="006042A2"/>
    <w:rsid w:val="00606915"/>
    <w:rsid w:val="006071DE"/>
    <w:rsid w:val="00607529"/>
    <w:rsid w:val="00607E94"/>
    <w:rsid w:val="00610DAB"/>
    <w:rsid w:val="00612A2E"/>
    <w:rsid w:val="00612F9F"/>
    <w:rsid w:val="00622E12"/>
    <w:rsid w:val="006230E3"/>
    <w:rsid w:val="00631F41"/>
    <w:rsid w:val="00632820"/>
    <w:rsid w:val="00633F9C"/>
    <w:rsid w:val="00635E34"/>
    <w:rsid w:val="00640A98"/>
    <w:rsid w:val="00642664"/>
    <w:rsid w:val="00644615"/>
    <w:rsid w:val="00644938"/>
    <w:rsid w:val="00645158"/>
    <w:rsid w:val="0064532E"/>
    <w:rsid w:val="006524E0"/>
    <w:rsid w:val="00652ADE"/>
    <w:rsid w:val="0065381F"/>
    <w:rsid w:val="006542AE"/>
    <w:rsid w:val="00657045"/>
    <w:rsid w:val="006575DF"/>
    <w:rsid w:val="0066140B"/>
    <w:rsid w:val="006615B0"/>
    <w:rsid w:val="0066323E"/>
    <w:rsid w:val="00664AC0"/>
    <w:rsid w:val="006658B2"/>
    <w:rsid w:val="00667F63"/>
    <w:rsid w:val="00670104"/>
    <w:rsid w:val="006701F1"/>
    <w:rsid w:val="00670DEA"/>
    <w:rsid w:val="00671493"/>
    <w:rsid w:val="00672FAA"/>
    <w:rsid w:val="0067561C"/>
    <w:rsid w:val="006800B9"/>
    <w:rsid w:val="00680380"/>
    <w:rsid w:val="00681012"/>
    <w:rsid w:val="00682577"/>
    <w:rsid w:val="00682CD1"/>
    <w:rsid w:val="00683021"/>
    <w:rsid w:val="00685194"/>
    <w:rsid w:val="00685980"/>
    <w:rsid w:val="00685B3C"/>
    <w:rsid w:val="00685B8D"/>
    <w:rsid w:val="0068677E"/>
    <w:rsid w:val="00694955"/>
    <w:rsid w:val="006952AC"/>
    <w:rsid w:val="00696298"/>
    <w:rsid w:val="006963C8"/>
    <w:rsid w:val="006976FF"/>
    <w:rsid w:val="00697CEE"/>
    <w:rsid w:val="006A1BF6"/>
    <w:rsid w:val="006A6032"/>
    <w:rsid w:val="006A78D2"/>
    <w:rsid w:val="006B004E"/>
    <w:rsid w:val="006B13DF"/>
    <w:rsid w:val="006B4024"/>
    <w:rsid w:val="006B48EB"/>
    <w:rsid w:val="006B584E"/>
    <w:rsid w:val="006B653A"/>
    <w:rsid w:val="006B65EA"/>
    <w:rsid w:val="006B6D15"/>
    <w:rsid w:val="006C1399"/>
    <w:rsid w:val="006C3755"/>
    <w:rsid w:val="006C3D0A"/>
    <w:rsid w:val="006C3D86"/>
    <w:rsid w:val="006C5B73"/>
    <w:rsid w:val="006D0804"/>
    <w:rsid w:val="006D2130"/>
    <w:rsid w:val="006D262F"/>
    <w:rsid w:val="006D2F13"/>
    <w:rsid w:val="006D4C80"/>
    <w:rsid w:val="006E04F8"/>
    <w:rsid w:val="006E278E"/>
    <w:rsid w:val="006E2914"/>
    <w:rsid w:val="006E3411"/>
    <w:rsid w:val="006E500A"/>
    <w:rsid w:val="006E52B0"/>
    <w:rsid w:val="006E6A54"/>
    <w:rsid w:val="006E7876"/>
    <w:rsid w:val="006E797B"/>
    <w:rsid w:val="006E7E6C"/>
    <w:rsid w:val="006F02D0"/>
    <w:rsid w:val="006F0E01"/>
    <w:rsid w:val="006F4070"/>
    <w:rsid w:val="006F4D47"/>
    <w:rsid w:val="006F5C85"/>
    <w:rsid w:val="006F7A42"/>
    <w:rsid w:val="007003FF"/>
    <w:rsid w:val="00702B45"/>
    <w:rsid w:val="007031BF"/>
    <w:rsid w:val="00703B58"/>
    <w:rsid w:val="00703CB8"/>
    <w:rsid w:val="0070555D"/>
    <w:rsid w:val="00706AFC"/>
    <w:rsid w:val="00706ED2"/>
    <w:rsid w:val="007105BD"/>
    <w:rsid w:val="00711A5E"/>
    <w:rsid w:val="007125C8"/>
    <w:rsid w:val="007165C0"/>
    <w:rsid w:val="00720FCE"/>
    <w:rsid w:val="00722E1D"/>
    <w:rsid w:val="00725372"/>
    <w:rsid w:val="00727132"/>
    <w:rsid w:val="007308DE"/>
    <w:rsid w:val="00730CDE"/>
    <w:rsid w:val="0073327C"/>
    <w:rsid w:val="00733CAF"/>
    <w:rsid w:val="00734D6E"/>
    <w:rsid w:val="007358E6"/>
    <w:rsid w:val="007362F9"/>
    <w:rsid w:val="00737587"/>
    <w:rsid w:val="00747E30"/>
    <w:rsid w:val="00750A35"/>
    <w:rsid w:val="0075289B"/>
    <w:rsid w:val="007533C7"/>
    <w:rsid w:val="007548DB"/>
    <w:rsid w:val="00754904"/>
    <w:rsid w:val="0075499B"/>
    <w:rsid w:val="00755404"/>
    <w:rsid w:val="007572CC"/>
    <w:rsid w:val="0076070C"/>
    <w:rsid w:val="00760F63"/>
    <w:rsid w:val="00762138"/>
    <w:rsid w:val="00764087"/>
    <w:rsid w:val="007646D7"/>
    <w:rsid w:val="0076615D"/>
    <w:rsid w:val="00767954"/>
    <w:rsid w:val="00767A53"/>
    <w:rsid w:val="00770C2E"/>
    <w:rsid w:val="00771D75"/>
    <w:rsid w:val="007763E7"/>
    <w:rsid w:val="00777472"/>
    <w:rsid w:val="00780A2C"/>
    <w:rsid w:val="00780D53"/>
    <w:rsid w:val="007815A6"/>
    <w:rsid w:val="00784738"/>
    <w:rsid w:val="00784F63"/>
    <w:rsid w:val="00785B61"/>
    <w:rsid w:val="007877E3"/>
    <w:rsid w:val="00787E16"/>
    <w:rsid w:val="00792EE6"/>
    <w:rsid w:val="00793775"/>
    <w:rsid w:val="0079444B"/>
    <w:rsid w:val="007A0335"/>
    <w:rsid w:val="007A5E15"/>
    <w:rsid w:val="007A6188"/>
    <w:rsid w:val="007A62A2"/>
    <w:rsid w:val="007A7C26"/>
    <w:rsid w:val="007B21B2"/>
    <w:rsid w:val="007B2867"/>
    <w:rsid w:val="007C0CCF"/>
    <w:rsid w:val="007C47FF"/>
    <w:rsid w:val="007C4815"/>
    <w:rsid w:val="007C73C6"/>
    <w:rsid w:val="007D16D9"/>
    <w:rsid w:val="007D29F5"/>
    <w:rsid w:val="007D2D31"/>
    <w:rsid w:val="007D2EDC"/>
    <w:rsid w:val="007D3348"/>
    <w:rsid w:val="007D430B"/>
    <w:rsid w:val="007D4592"/>
    <w:rsid w:val="007D59BA"/>
    <w:rsid w:val="007D5C18"/>
    <w:rsid w:val="007D5D10"/>
    <w:rsid w:val="007E08D6"/>
    <w:rsid w:val="007E30C2"/>
    <w:rsid w:val="007E47B1"/>
    <w:rsid w:val="007E6310"/>
    <w:rsid w:val="007F0EBC"/>
    <w:rsid w:val="007F1066"/>
    <w:rsid w:val="007F1E54"/>
    <w:rsid w:val="007F34EC"/>
    <w:rsid w:val="007F3FE7"/>
    <w:rsid w:val="007F4967"/>
    <w:rsid w:val="007F4FAE"/>
    <w:rsid w:val="007F76A1"/>
    <w:rsid w:val="007F7A95"/>
    <w:rsid w:val="00801011"/>
    <w:rsid w:val="00802C0B"/>
    <w:rsid w:val="00803828"/>
    <w:rsid w:val="008079C8"/>
    <w:rsid w:val="00807F68"/>
    <w:rsid w:val="008102A6"/>
    <w:rsid w:val="008102DB"/>
    <w:rsid w:val="00810A21"/>
    <w:rsid w:val="008115F9"/>
    <w:rsid w:val="00812831"/>
    <w:rsid w:val="008215CC"/>
    <w:rsid w:val="00822E62"/>
    <w:rsid w:val="00823981"/>
    <w:rsid w:val="00824F4A"/>
    <w:rsid w:val="00825EA0"/>
    <w:rsid w:val="008261D4"/>
    <w:rsid w:val="00826C7F"/>
    <w:rsid w:val="00832CA3"/>
    <w:rsid w:val="008344A7"/>
    <w:rsid w:val="008375EC"/>
    <w:rsid w:val="008409B8"/>
    <w:rsid w:val="00840E8D"/>
    <w:rsid w:val="008454AD"/>
    <w:rsid w:val="00845544"/>
    <w:rsid w:val="00845A7B"/>
    <w:rsid w:val="00851265"/>
    <w:rsid w:val="008513C9"/>
    <w:rsid w:val="00851F42"/>
    <w:rsid w:val="00852689"/>
    <w:rsid w:val="00854866"/>
    <w:rsid w:val="00855CCF"/>
    <w:rsid w:val="0085612C"/>
    <w:rsid w:val="00857561"/>
    <w:rsid w:val="008575C7"/>
    <w:rsid w:val="00860A81"/>
    <w:rsid w:val="008620C2"/>
    <w:rsid w:val="00862263"/>
    <w:rsid w:val="00863213"/>
    <w:rsid w:val="00863D24"/>
    <w:rsid w:val="008674E4"/>
    <w:rsid w:val="00870445"/>
    <w:rsid w:val="00872C40"/>
    <w:rsid w:val="00872D84"/>
    <w:rsid w:val="00872E38"/>
    <w:rsid w:val="0087454E"/>
    <w:rsid w:val="00876906"/>
    <w:rsid w:val="008875A2"/>
    <w:rsid w:val="00892186"/>
    <w:rsid w:val="00892979"/>
    <w:rsid w:val="00896895"/>
    <w:rsid w:val="00896C0F"/>
    <w:rsid w:val="008A024D"/>
    <w:rsid w:val="008A0763"/>
    <w:rsid w:val="008A0F6D"/>
    <w:rsid w:val="008A10C0"/>
    <w:rsid w:val="008A1345"/>
    <w:rsid w:val="008A27B1"/>
    <w:rsid w:val="008A2D53"/>
    <w:rsid w:val="008A41DF"/>
    <w:rsid w:val="008B11F9"/>
    <w:rsid w:val="008B3B91"/>
    <w:rsid w:val="008B504A"/>
    <w:rsid w:val="008C5A0B"/>
    <w:rsid w:val="008C5EBB"/>
    <w:rsid w:val="008C6142"/>
    <w:rsid w:val="008C7216"/>
    <w:rsid w:val="008C7516"/>
    <w:rsid w:val="008D116C"/>
    <w:rsid w:val="008D1ABD"/>
    <w:rsid w:val="008D38B4"/>
    <w:rsid w:val="008D5629"/>
    <w:rsid w:val="008D5AC9"/>
    <w:rsid w:val="008D5EBB"/>
    <w:rsid w:val="008D7041"/>
    <w:rsid w:val="008E5B27"/>
    <w:rsid w:val="008F0BFB"/>
    <w:rsid w:val="008F21F2"/>
    <w:rsid w:val="008F2E6F"/>
    <w:rsid w:val="008F65CC"/>
    <w:rsid w:val="009007BF"/>
    <w:rsid w:val="00901EC6"/>
    <w:rsid w:val="009023E2"/>
    <w:rsid w:val="00902957"/>
    <w:rsid w:val="0090440F"/>
    <w:rsid w:val="009062BC"/>
    <w:rsid w:val="00910410"/>
    <w:rsid w:val="00910F57"/>
    <w:rsid w:val="0091104C"/>
    <w:rsid w:val="00912799"/>
    <w:rsid w:val="009137CE"/>
    <w:rsid w:val="00913F2D"/>
    <w:rsid w:val="0091407B"/>
    <w:rsid w:val="00917F68"/>
    <w:rsid w:val="0092033A"/>
    <w:rsid w:val="0092052A"/>
    <w:rsid w:val="009207CE"/>
    <w:rsid w:val="009218A5"/>
    <w:rsid w:val="00921AA6"/>
    <w:rsid w:val="00921B5B"/>
    <w:rsid w:val="00922357"/>
    <w:rsid w:val="00925FAA"/>
    <w:rsid w:val="00926A77"/>
    <w:rsid w:val="00930632"/>
    <w:rsid w:val="00930CC4"/>
    <w:rsid w:val="00931125"/>
    <w:rsid w:val="00932570"/>
    <w:rsid w:val="00936437"/>
    <w:rsid w:val="00937018"/>
    <w:rsid w:val="009370DA"/>
    <w:rsid w:val="00937833"/>
    <w:rsid w:val="00937E37"/>
    <w:rsid w:val="00940C71"/>
    <w:rsid w:val="009427CB"/>
    <w:rsid w:val="009433BE"/>
    <w:rsid w:val="00946989"/>
    <w:rsid w:val="009510D6"/>
    <w:rsid w:val="009516CD"/>
    <w:rsid w:val="00952F96"/>
    <w:rsid w:val="0095353E"/>
    <w:rsid w:val="00953976"/>
    <w:rsid w:val="0095725E"/>
    <w:rsid w:val="009575DB"/>
    <w:rsid w:val="0096046C"/>
    <w:rsid w:val="00960760"/>
    <w:rsid w:val="0096108A"/>
    <w:rsid w:val="0096263A"/>
    <w:rsid w:val="00963663"/>
    <w:rsid w:val="009660DD"/>
    <w:rsid w:val="009664DA"/>
    <w:rsid w:val="00966BB2"/>
    <w:rsid w:val="009829D9"/>
    <w:rsid w:val="00983423"/>
    <w:rsid w:val="009834CE"/>
    <w:rsid w:val="00983D87"/>
    <w:rsid w:val="0098603A"/>
    <w:rsid w:val="009860A0"/>
    <w:rsid w:val="00992337"/>
    <w:rsid w:val="009952C7"/>
    <w:rsid w:val="0099600D"/>
    <w:rsid w:val="009970AA"/>
    <w:rsid w:val="009A0530"/>
    <w:rsid w:val="009A32D4"/>
    <w:rsid w:val="009A410D"/>
    <w:rsid w:val="009A4C9A"/>
    <w:rsid w:val="009A5616"/>
    <w:rsid w:val="009A63E0"/>
    <w:rsid w:val="009A681C"/>
    <w:rsid w:val="009B4E9E"/>
    <w:rsid w:val="009C0A20"/>
    <w:rsid w:val="009C390D"/>
    <w:rsid w:val="009C3E69"/>
    <w:rsid w:val="009C5089"/>
    <w:rsid w:val="009C58F9"/>
    <w:rsid w:val="009C6657"/>
    <w:rsid w:val="009C7250"/>
    <w:rsid w:val="009C7EB8"/>
    <w:rsid w:val="009D0427"/>
    <w:rsid w:val="009D0A67"/>
    <w:rsid w:val="009D4D28"/>
    <w:rsid w:val="009D520F"/>
    <w:rsid w:val="009D5F18"/>
    <w:rsid w:val="009D6C0A"/>
    <w:rsid w:val="009E13F4"/>
    <w:rsid w:val="009E3072"/>
    <w:rsid w:val="009E3077"/>
    <w:rsid w:val="009E3C0C"/>
    <w:rsid w:val="009E6B1D"/>
    <w:rsid w:val="009F246A"/>
    <w:rsid w:val="009F3788"/>
    <w:rsid w:val="009F41F4"/>
    <w:rsid w:val="009F7330"/>
    <w:rsid w:val="00A00D2D"/>
    <w:rsid w:val="00A01323"/>
    <w:rsid w:val="00A01864"/>
    <w:rsid w:val="00A0223C"/>
    <w:rsid w:val="00A05061"/>
    <w:rsid w:val="00A05C0F"/>
    <w:rsid w:val="00A06B79"/>
    <w:rsid w:val="00A06C60"/>
    <w:rsid w:val="00A10FFA"/>
    <w:rsid w:val="00A1134B"/>
    <w:rsid w:val="00A1288A"/>
    <w:rsid w:val="00A14EE6"/>
    <w:rsid w:val="00A17D18"/>
    <w:rsid w:val="00A20B08"/>
    <w:rsid w:val="00A20E8F"/>
    <w:rsid w:val="00A2116D"/>
    <w:rsid w:val="00A22755"/>
    <w:rsid w:val="00A22A15"/>
    <w:rsid w:val="00A25019"/>
    <w:rsid w:val="00A26244"/>
    <w:rsid w:val="00A266B8"/>
    <w:rsid w:val="00A30E35"/>
    <w:rsid w:val="00A3160B"/>
    <w:rsid w:val="00A330D6"/>
    <w:rsid w:val="00A3513D"/>
    <w:rsid w:val="00A36B36"/>
    <w:rsid w:val="00A3787E"/>
    <w:rsid w:val="00A37B61"/>
    <w:rsid w:val="00A40A01"/>
    <w:rsid w:val="00A4101C"/>
    <w:rsid w:val="00A431D6"/>
    <w:rsid w:val="00A45ED0"/>
    <w:rsid w:val="00A461B5"/>
    <w:rsid w:val="00A46A06"/>
    <w:rsid w:val="00A560DD"/>
    <w:rsid w:val="00A578F5"/>
    <w:rsid w:val="00A6013A"/>
    <w:rsid w:val="00A60544"/>
    <w:rsid w:val="00A62E79"/>
    <w:rsid w:val="00A63956"/>
    <w:rsid w:val="00A66F9F"/>
    <w:rsid w:val="00A71927"/>
    <w:rsid w:val="00A71CB4"/>
    <w:rsid w:val="00A748FF"/>
    <w:rsid w:val="00A74A76"/>
    <w:rsid w:val="00A74B97"/>
    <w:rsid w:val="00A75172"/>
    <w:rsid w:val="00A7645F"/>
    <w:rsid w:val="00A76911"/>
    <w:rsid w:val="00A8102D"/>
    <w:rsid w:val="00A81BE2"/>
    <w:rsid w:val="00A826FD"/>
    <w:rsid w:val="00A85586"/>
    <w:rsid w:val="00A86C15"/>
    <w:rsid w:val="00A9175F"/>
    <w:rsid w:val="00A91DA3"/>
    <w:rsid w:val="00A91FE0"/>
    <w:rsid w:val="00A96600"/>
    <w:rsid w:val="00A97F70"/>
    <w:rsid w:val="00AA4266"/>
    <w:rsid w:val="00AA435C"/>
    <w:rsid w:val="00AB2527"/>
    <w:rsid w:val="00AC2D83"/>
    <w:rsid w:val="00AC4555"/>
    <w:rsid w:val="00AC4C9D"/>
    <w:rsid w:val="00AC5669"/>
    <w:rsid w:val="00AC754C"/>
    <w:rsid w:val="00AC780F"/>
    <w:rsid w:val="00AD2A34"/>
    <w:rsid w:val="00AD34D0"/>
    <w:rsid w:val="00AD3D26"/>
    <w:rsid w:val="00AD55FC"/>
    <w:rsid w:val="00AD753A"/>
    <w:rsid w:val="00AE02C5"/>
    <w:rsid w:val="00AE1DEB"/>
    <w:rsid w:val="00AE25F5"/>
    <w:rsid w:val="00AE267D"/>
    <w:rsid w:val="00AE3179"/>
    <w:rsid w:val="00AE5948"/>
    <w:rsid w:val="00AE5AB8"/>
    <w:rsid w:val="00AE6EDA"/>
    <w:rsid w:val="00AE6FEB"/>
    <w:rsid w:val="00AF03FD"/>
    <w:rsid w:val="00AF0521"/>
    <w:rsid w:val="00AF0D14"/>
    <w:rsid w:val="00AF123E"/>
    <w:rsid w:val="00AF2E5E"/>
    <w:rsid w:val="00AF4F4E"/>
    <w:rsid w:val="00AF6582"/>
    <w:rsid w:val="00AF6FEF"/>
    <w:rsid w:val="00B01A2A"/>
    <w:rsid w:val="00B02E5B"/>
    <w:rsid w:val="00B0402C"/>
    <w:rsid w:val="00B044D9"/>
    <w:rsid w:val="00B04961"/>
    <w:rsid w:val="00B04E14"/>
    <w:rsid w:val="00B05FFA"/>
    <w:rsid w:val="00B119CC"/>
    <w:rsid w:val="00B11C33"/>
    <w:rsid w:val="00B145EA"/>
    <w:rsid w:val="00B1499E"/>
    <w:rsid w:val="00B153AF"/>
    <w:rsid w:val="00B15EF9"/>
    <w:rsid w:val="00B20941"/>
    <w:rsid w:val="00B20BCF"/>
    <w:rsid w:val="00B21D2F"/>
    <w:rsid w:val="00B21E12"/>
    <w:rsid w:val="00B23988"/>
    <w:rsid w:val="00B24B09"/>
    <w:rsid w:val="00B2594C"/>
    <w:rsid w:val="00B266ED"/>
    <w:rsid w:val="00B2696B"/>
    <w:rsid w:val="00B26FE4"/>
    <w:rsid w:val="00B3115C"/>
    <w:rsid w:val="00B325D8"/>
    <w:rsid w:val="00B333E3"/>
    <w:rsid w:val="00B3383A"/>
    <w:rsid w:val="00B36246"/>
    <w:rsid w:val="00B40125"/>
    <w:rsid w:val="00B4095C"/>
    <w:rsid w:val="00B42989"/>
    <w:rsid w:val="00B45139"/>
    <w:rsid w:val="00B4584B"/>
    <w:rsid w:val="00B45E56"/>
    <w:rsid w:val="00B47146"/>
    <w:rsid w:val="00B52161"/>
    <w:rsid w:val="00B5465B"/>
    <w:rsid w:val="00B55B34"/>
    <w:rsid w:val="00B57C21"/>
    <w:rsid w:val="00B604FC"/>
    <w:rsid w:val="00B61394"/>
    <w:rsid w:val="00B6181B"/>
    <w:rsid w:val="00B64E61"/>
    <w:rsid w:val="00B659EA"/>
    <w:rsid w:val="00B66F2C"/>
    <w:rsid w:val="00B7099A"/>
    <w:rsid w:val="00B71B9B"/>
    <w:rsid w:val="00B72784"/>
    <w:rsid w:val="00B736C3"/>
    <w:rsid w:val="00B73CB3"/>
    <w:rsid w:val="00B7769F"/>
    <w:rsid w:val="00B80B1E"/>
    <w:rsid w:val="00B828B4"/>
    <w:rsid w:val="00B83427"/>
    <w:rsid w:val="00B84913"/>
    <w:rsid w:val="00B84DB4"/>
    <w:rsid w:val="00B8549E"/>
    <w:rsid w:val="00B85841"/>
    <w:rsid w:val="00B86061"/>
    <w:rsid w:val="00B87C19"/>
    <w:rsid w:val="00B906F6"/>
    <w:rsid w:val="00B9124A"/>
    <w:rsid w:val="00B914B6"/>
    <w:rsid w:val="00B9651A"/>
    <w:rsid w:val="00B969EC"/>
    <w:rsid w:val="00BA130E"/>
    <w:rsid w:val="00BA195B"/>
    <w:rsid w:val="00BA1A68"/>
    <w:rsid w:val="00BA1A8D"/>
    <w:rsid w:val="00BA2601"/>
    <w:rsid w:val="00BA3337"/>
    <w:rsid w:val="00BA4BBD"/>
    <w:rsid w:val="00BA5C7E"/>
    <w:rsid w:val="00BA79D6"/>
    <w:rsid w:val="00BA7C69"/>
    <w:rsid w:val="00BB09E4"/>
    <w:rsid w:val="00BB19B8"/>
    <w:rsid w:val="00BB26E6"/>
    <w:rsid w:val="00BB27A1"/>
    <w:rsid w:val="00BB4B93"/>
    <w:rsid w:val="00BB6D55"/>
    <w:rsid w:val="00BB7015"/>
    <w:rsid w:val="00BC0322"/>
    <w:rsid w:val="00BC077D"/>
    <w:rsid w:val="00BC0838"/>
    <w:rsid w:val="00BC4A55"/>
    <w:rsid w:val="00BD1112"/>
    <w:rsid w:val="00BD2D8F"/>
    <w:rsid w:val="00BD58A4"/>
    <w:rsid w:val="00BD6239"/>
    <w:rsid w:val="00BD7949"/>
    <w:rsid w:val="00BD7E21"/>
    <w:rsid w:val="00BE087A"/>
    <w:rsid w:val="00BE0A7B"/>
    <w:rsid w:val="00BE28EE"/>
    <w:rsid w:val="00BE2BB7"/>
    <w:rsid w:val="00BE38A8"/>
    <w:rsid w:val="00BE7AE1"/>
    <w:rsid w:val="00BF0427"/>
    <w:rsid w:val="00BF15F1"/>
    <w:rsid w:val="00BF1BAE"/>
    <w:rsid w:val="00BF3244"/>
    <w:rsid w:val="00BF353D"/>
    <w:rsid w:val="00BF69FF"/>
    <w:rsid w:val="00BF6EFD"/>
    <w:rsid w:val="00BF78FD"/>
    <w:rsid w:val="00C015A6"/>
    <w:rsid w:val="00C0164D"/>
    <w:rsid w:val="00C02FE9"/>
    <w:rsid w:val="00C05CC4"/>
    <w:rsid w:val="00C0613F"/>
    <w:rsid w:val="00C10C91"/>
    <w:rsid w:val="00C1234C"/>
    <w:rsid w:val="00C12D87"/>
    <w:rsid w:val="00C13E05"/>
    <w:rsid w:val="00C14458"/>
    <w:rsid w:val="00C14580"/>
    <w:rsid w:val="00C153BB"/>
    <w:rsid w:val="00C15862"/>
    <w:rsid w:val="00C179E7"/>
    <w:rsid w:val="00C22F62"/>
    <w:rsid w:val="00C24130"/>
    <w:rsid w:val="00C244CC"/>
    <w:rsid w:val="00C244E8"/>
    <w:rsid w:val="00C24B37"/>
    <w:rsid w:val="00C25922"/>
    <w:rsid w:val="00C27669"/>
    <w:rsid w:val="00C27BFA"/>
    <w:rsid w:val="00C300AC"/>
    <w:rsid w:val="00C3103E"/>
    <w:rsid w:val="00C31DF3"/>
    <w:rsid w:val="00C31EC8"/>
    <w:rsid w:val="00C34684"/>
    <w:rsid w:val="00C34DE1"/>
    <w:rsid w:val="00C353CF"/>
    <w:rsid w:val="00C359DA"/>
    <w:rsid w:val="00C4348A"/>
    <w:rsid w:val="00C451BB"/>
    <w:rsid w:val="00C45996"/>
    <w:rsid w:val="00C45F4A"/>
    <w:rsid w:val="00C50D8B"/>
    <w:rsid w:val="00C51398"/>
    <w:rsid w:val="00C51F8C"/>
    <w:rsid w:val="00C523AC"/>
    <w:rsid w:val="00C5533B"/>
    <w:rsid w:val="00C55698"/>
    <w:rsid w:val="00C57F0E"/>
    <w:rsid w:val="00C63010"/>
    <w:rsid w:val="00C6357F"/>
    <w:rsid w:val="00C64003"/>
    <w:rsid w:val="00C640EF"/>
    <w:rsid w:val="00C652B5"/>
    <w:rsid w:val="00C6624F"/>
    <w:rsid w:val="00C66E9C"/>
    <w:rsid w:val="00C6776E"/>
    <w:rsid w:val="00C67F59"/>
    <w:rsid w:val="00C70026"/>
    <w:rsid w:val="00C7042E"/>
    <w:rsid w:val="00C71407"/>
    <w:rsid w:val="00C71DB7"/>
    <w:rsid w:val="00C734AB"/>
    <w:rsid w:val="00C74421"/>
    <w:rsid w:val="00C7601A"/>
    <w:rsid w:val="00C77301"/>
    <w:rsid w:val="00C7771A"/>
    <w:rsid w:val="00C810D6"/>
    <w:rsid w:val="00C82F0B"/>
    <w:rsid w:val="00C87777"/>
    <w:rsid w:val="00C9266C"/>
    <w:rsid w:val="00C94C5A"/>
    <w:rsid w:val="00C97C1D"/>
    <w:rsid w:val="00CA152F"/>
    <w:rsid w:val="00CA23A0"/>
    <w:rsid w:val="00CA4619"/>
    <w:rsid w:val="00CB0684"/>
    <w:rsid w:val="00CB49E0"/>
    <w:rsid w:val="00CB6C60"/>
    <w:rsid w:val="00CC1E7F"/>
    <w:rsid w:val="00CC2C7F"/>
    <w:rsid w:val="00CC41E1"/>
    <w:rsid w:val="00CC43FF"/>
    <w:rsid w:val="00CC63D6"/>
    <w:rsid w:val="00CC798D"/>
    <w:rsid w:val="00CC7ED5"/>
    <w:rsid w:val="00CD1B83"/>
    <w:rsid w:val="00CD267E"/>
    <w:rsid w:val="00CD3240"/>
    <w:rsid w:val="00CD3717"/>
    <w:rsid w:val="00CD4E49"/>
    <w:rsid w:val="00CD6773"/>
    <w:rsid w:val="00CE014C"/>
    <w:rsid w:val="00CE1BA2"/>
    <w:rsid w:val="00CE2168"/>
    <w:rsid w:val="00CE222D"/>
    <w:rsid w:val="00CE37D9"/>
    <w:rsid w:val="00CE5A77"/>
    <w:rsid w:val="00CE5B34"/>
    <w:rsid w:val="00CE5ED5"/>
    <w:rsid w:val="00CE7014"/>
    <w:rsid w:val="00CF04AF"/>
    <w:rsid w:val="00CF132A"/>
    <w:rsid w:val="00CF2B9E"/>
    <w:rsid w:val="00CF2E3A"/>
    <w:rsid w:val="00CF3E72"/>
    <w:rsid w:val="00CF7768"/>
    <w:rsid w:val="00D04517"/>
    <w:rsid w:val="00D04D15"/>
    <w:rsid w:val="00D0511E"/>
    <w:rsid w:val="00D1025F"/>
    <w:rsid w:val="00D10416"/>
    <w:rsid w:val="00D12DCC"/>
    <w:rsid w:val="00D14073"/>
    <w:rsid w:val="00D1415B"/>
    <w:rsid w:val="00D14DCB"/>
    <w:rsid w:val="00D16266"/>
    <w:rsid w:val="00D16E6D"/>
    <w:rsid w:val="00D21929"/>
    <w:rsid w:val="00D22BE4"/>
    <w:rsid w:val="00D24228"/>
    <w:rsid w:val="00D25F02"/>
    <w:rsid w:val="00D26572"/>
    <w:rsid w:val="00D26C21"/>
    <w:rsid w:val="00D271C0"/>
    <w:rsid w:val="00D31538"/>
    <w:rsid w:val="00D323C0"/>
    <w:rsid w:val="00D32776"/>
    <w:rsid w:val="00D32BB1"/>
    <w:rsid w:val="00D336DB"/>
    <w:rsid w:val="00D34237"/>
    <w:rsid w:val="00D3459A"/>
    <w:rsid w:val="00D349F8"/>
    <w:rsid w:val="00D35DF6"/>
    <w:rsid w:val="00D37E9A"/>
    <w:rsid w:val="00D40B46"/>
    <w:rsid w:val="00D4235E"/>
    <w:rsid w:val="00D43B7C"/>
    <w:rsid w:val="00D45251"/>
    <w:rsid w:val="00D45FA3"/>
    <w:rsid w:val="00D4687A"/>
    <w:rsid w:val="00D46968"/>
    <w:rsid w:val="00D46D19"/>
    <w:rsid w:val="00D50826"/>
    <w:rsid w:val="00D52D85"/>
    <w:rsid w:val="00D53879"/>
    <w:rsid w:val="00D55CC8"/>
    <w:rsid w:val="00D56446"/>
    <w:rsid w:val="00D6108E"/>
    <w:rsid w:val="00D61235"/>
    <w:rsid w:val="00D61E9D"/>
    <w:rsid w:val="00D62675"/>
    <w:rsid w:val="00D62C30"/>
    <w:rsid w:val="00D62FF6"/>
    <w:rsid w:val="00D64008"/>
    <w:rsid w:val="00D653D3"/>
    <w:rsid w:val="00D66C5E"/>
    <w:rsid w:val="00D67073"/>
    <w:rsid w:val="00D74199"/>
    <w:rsid w:val="00D744B1"/>
    <w:rsid w:val="00D75890"/>
    <w:rsid w:val="00D75939"/>
    <w:rsid w:val="00D763BF"/>
    <w:rsid w:val="00D76B99"/>
    <w:rsid w:val="00D7723B"/>
    <w:rsid w:val="00D77B5D"/>
    <w:rsid w:val="00D77E3D"/>
    <w:rsid w:val="00D80548"/>
    <w:rsid w:val="00D823C9"/>
    <w:rsid w:val="00D824C8"/>
    <w:rsid w:val="00D83216"/>
    <w:rsid w:val="00D838D5"/>
    <w:rsid w:val="00D841C8"/>
    <w:rsid w:val="00D84681"/>
    <w:rsid w:val="00D8552D"/>
    <w:rsid w:val="00D85B7F"/>
    <w:rsid w:val="00D87117"/>
    <w:rsid w:val="00D871CB"/>
    <w:rsid w:val="00D90AAB"/>
    <w:rsid w:val="00D91670"/>
    <w:rsid w:val="00D93276"/>
    <w:rsid w:val="00D93CF7"/>
    <w:rsid w:val="00D96540"/>
    <w:rsid w:val="00DA10D7"/>
    <w:rsid w:val="00DA24CB"/>
    <w:rsid w:val="00DA3046"/>
    <w:rsid w:val="00DA509A"/>
    <w:rsid w:val="00DA7DDD"/>
    <w:rsid w:val="00DB1405"/>
    <w:rsid w:val="00DB17AA"/>
    <w:rsid w:val="00DB1FC3"/>
    <w:rsid w:val="00DB2AC9"/>
    <w:rsid w:val="00DB394F"/>
    <w:rsid w:val="00DB3C30"/>
    <w:rsid w:val="00DB4875"/>
    <w:rsid w:val="00DB6B37"/>
    <w:rsid w:val="00DB7F36"/>
    <w:rsid w:val="00DC067B"/>
    <w:rsid w:val="00DC08B6"/>
    <w:rsid w:val="00DC2739"/>
    <w:rsid w:val="00DC3754"/>
    <w:rsid w:val="00DC6FCE"/>
    <w:rsid w:val="00DD0167"/>
    <w:rsid w:val="00DD0E2B"/>
    <w:rsid w:val="00DD1316"/>
    <w:rsid w:val="00DD2EAB"/>
    <w:rsid w:val="00DD3005"/>
    <w:rsid w:val="00DD390C"/>
    <w:rsid w:val="00DD3AAC"/>
    <w:rsid w:val="00DD5113"/>
    <w:rsid w:val="00DD6A7C"/>
    <w:rsid w:val="00DE0673"/>
    <w:rsid w:val="00DE5733"/>
    <w:rsid w:val="00DE67E4"/>
    <w:rsid w:val="00DE6A89"/>
    <w:rsid w:val="00DE75D3"/>
    <w:rsid w:val="00DE7EFD"/>
    <w:rsid w:val="00DF01CD"/>
    <w:rsid w:val="00DF1AE3"/>
    <w:rsid w:val="00DF2B18"/>
    <w:rsid w:val="00DF31CA"/>
    <w:rsid w:val="00DF50FE"/>
    <w:rsid w:val="00DF5D0D"/>
    <w:rsid w:val="00DF68C8"/>
    <w:rsid w:val="00DF733B"/>
    <w:rsid w:val="00E00090"/>
    <w:rsid w:val="00E01CAB"/>
    <w:rsid w:val="00E061EE"/>
    <w:rsid w:val="00E110B9"/>
    <w:rsid w:val="00E11444"/>
    <w:rsid w:val="00E16B67"/>
    <w:rsid w:val="00E176CD"/>
    <w:rsid w:val="00E21C70"/>
    <w:rsid w:val="00E2384B"/>
    <w:rsid w:val="00E23DFE"/>
    <w:rsid w:val="00E24791"/>
    <w:rsid w:val="00E249A0"/>
    <w:rsid w:val="00E2619A"/>
    <w:rsid w:val="00E274B5"/>
    <w:rsid w:val="00E27D50"/>
    <w:rsid w:val="00E306A1"/>
    <w:rsid w:val="00E306CF"/>
    <w:rsid w:val="00E315F1"/>
    <w:rsid w:val="00E31776"/>
    <w:rsid w:val="00E333F5"/>
    <w:rsid w:val="00E359BD"/>
    <w:rsid w:val="00E35D31"/>
    <w:rsid w:val="00E3633F"/>
    <w:rsid w:val="00E40BB6"/>
    <w:rsid w:val="00E449A6"/>
    <w:rsid w:val="00E44E6C"/>
    <w:rsid w:val="00E45537"/>
    <w:rsid w:val="00E46519"/>
    <w:rsid w:val="00E51A55"/>
    <w:rsid w:val="00E54763"/>
    <w:rsid w:val="00E54FB9"/>
    <w:rsid w:val="00E55689"/>
    <w:rsid w:val="00E55C88"/>
    <w:rsid w:val="00E5600C"/>
    <w:rsid w:val="00E5685D"/>
    <w:rsid w:val="00E60528"/>
    <w:rsid w:val="00E6178E"/>
    <w:rsid w:val="00E61DB6"/>
    <w:rsid w:val="00E62615"/>
    <w:rsid w:val="00E6447A"/>
    <w:rsid w:val="00E661AD"/>
    <w:rsid w:val="00E70BF5"/>
    <w:rsid w:val="00E71246"/>
    <w:rsid w:val="00E73219"/>
    <w:rsid w:val="00E73A59"/>
    <w:rsid w:val="00E73DDD"/>
    <w:rsid w:val="00E74F5C"/>
    <w:rsid w:val="00E76BC2"/>
    <w:rsid w:val="00E80EE3"/>
    <w:rsid w:val="00E81CE2"/>
    <w:rsid w:val="00E83045"/>
    <w:rsid w:val="00E8317B"/>
    <w:rsid w:val="00E83F5C"/>
    <w:rsid w:val="00E84110"/>
    <w:rsid w:val="00E85655"/>
    <w:rsid w:val="00E8697B"/>
    <w:rsid w:val="00E86DEB"/>
    <w:rsid w:val="00E8726F"/>
    <w:rsid w:val="00E87B49"/>
    <w:rsid w:val="00E87C3A"/>
    <w:rsid w:val="00E90116"/>
    <w:rsid w:val="00E91B28"/>
    <w:rsid w:val="00E925D1"/>
    <w:rsid w:val="00E928B8"/>
    <w:rsid w:val="00E94D98"/>
    <w:rsid w:val="00E96613"/>
    <w:rsid w:val="00E97562"/>
    <w:rsid w:val="00E97F36"/>
    <w:rsid w:val="00EA065A"/>
    <w:rsid w:val="00EA0715"/>
    <w:rsid w:val="00EA0AC9"/>
    <w:rsid w:val="00EA2330"/>
    <w:rsid w:val="00EA2BDF"/>
    <w:rsid w:val="00EA3B83"/>
    <w:rsid w:val="00EA4C1A"/>
    <w:rsid w:val="00EA608B"/>
    <w:rsid w:val="00EB1584"/>
    <w:rsid w:val="00EB26BF"/>
    <w:rsid w:val="00EB3406"/>
    <w:rsid w:val="00EB5407"/>
    <w:rsid w:val="00EB567B"/>
    <w:rsid w:val="00EB5DC0"/>
    <w:rsid w:val="00EB6A66"/>
    <w:rsid w:val="00EB6F6F"/>
    <w:rsid w:val="00EC1621"/>
    <w:rsid w:val="00EC3BD8"/>
    <w:rsid w:val="00EC4352"/>
    <w:rsid w:val="00EC49D8"/>
    <w:rsid w:val="00EC538A"/>
    <w:rsid w:val="00EC665B"/>
    <w:rsid w:val="00ED4C88"/>
    <w:rsid w:val="00ED567F"/>
    <w:rsid w:val="00EE318B"/>
    <w:rsid w:val="00EE3C74"/>
    <w:rsid w:val="00EE7A93"/>
    <w:rsid w:val="00EF0428"/>
    <w:rsid w:val="00EF07DA"/>
    <w:rsid w:val="00EF07E9"/>
    <w:rsid w:val="00EF0C90"/>
    <w:rsid w:val="00EF1B4A"/>
    <w:rsid w:val="00EF2963"/>
    <w:rsid w:val="00EF39FF"/>
    <w:rsid w:val="00EF4847"/>
    <w:rsid w:val="00EF6C4F"/>
    <w:rsid w:val="00F0084C"/>
    <w:rsid w:val="00F042DF"/>
    <w:rsid w:val="00F05931"/>
    <w:rsid w:val="00F05BE3"/>
    <w:rsid w:val="00F05C67"/>
    <w:rsid w:val="00F06144"/>
    <w:rsid w:val="00F11020"/>
    <w:rsid w:val="00F1323B"/>
    <w:rsid w:val="00F13549"/>
    <w:rsid w:val="00F14DB7"/>
    <w:rsid w:val="00F21C6C"/>
    <w:rsid w:val="00F21EE8"/>
    <w:rsid w:val="00F226D3"/>
    <w:rsid w:val="00F237E1"/>
    <w:rsid w:val="00F26F8C"/>
    <w:rsid w:val="00F2791D"/>
    <w:rsid w:val="00F31F89"/>
    <w:rsid w:val="00F3296E"/>
    <w:rsid w:val="00F3327F"/>
    <w:rsid w:val="00F35450"/>
    <w:rsid w:val="00F36006"/>
    <w:rsid w:val="00F37CEB"/>
    <w:rsid w:val="00F4024A"/>
    <w:rsid w:val="00F4067B"/>
    <w:rsid w:val="00F41D8C"/>
    <w:rsid w:val="00F41E2A"/>
    <w:rsid w:val="00F45126"/>
    <w:rsid w:val="00F451E5"/>
    <w:rsid w:val="00F455E4"/>
    <w:rsid w:val="00F45687"/>
    <w:rsid w:val="00F46869"/>
    <w:rsid w:val="00F53E1F"/>
    <w:rsid w:val="00F54288"/>
    <w:rsid w:val="00F55344"/>
    <w:rsid w:val="00F55409"/>
    <w:rsid w:val="00F60FDC"/>
    <w:rsid w:val="00F6150A"/>
    <w:rsid w:val="00F642A5"/>
    <w:rsid w:val="00F6566D"/>
    <w:rsid w:val="00F66BC0"/>
    <w:rsid w:val="00F713BE"/>
    <w:rsid w:val="00F720C8"/>
    <w:rsid w:val="00F722E1"/>
    <w:rsid w:val="00F72305"/>
    <w:rsid w:val="00F72671"/>
    <w:rsid w:val="00F728E0"/>
    <w:rsid w:val="00F72DD0"/>
    <w:rsid w:val="00F73700"/>
    <w:rsid w:val="00F757D4"/>
    <w:rsid w:val="00F75A5F"/>
    <w:rsid w:val="00F7713A"/>
    <w:rsid w:val="00F80B9A"/>
    <w:rsid w:val="00F81D19"/>
    <w:rsid w:val="00F82A5D"/>
    <w:rsid w:val="00F84122"/>
    <w:rsid w:val="00F85A46"/>
    <w:rsid w:val="00F917EF"/>
    <w:rsid w:val="00F920EB"/>
    <w:rsid w:val="00F92B36"/>
    <w:rsid w:val="00F92BD6"/>
    <w:rsid w:val="00F93F5F"/>
    <w:rsid w:val="00F957FE"/>
    <w:rsid w:val="00FA12D9"/>
    <w:rsid w:val="00FA1B1F"/>
    <w:rsid w:val="00FA1C7E"/>
    <w:rsid w:val="00FA49A1"/>
    <w:rsid w:val="00FA57E5"/>
    <w:rsid w:val="00FA6062"/>
    <w:rsid w:val="00FB074D"/>
    <w:rsid w:val="00FB1331"/>
    <w:rsid w:val="00FB2E1F"/>
    <w:rsid w:val="00FB75A2"/>
    <w:rsid w:val="00FC51CC"/>
    <w:rsid w:val="00FC6A5D"/>
    <w:rsid w:val="00FD0F46"/>
    <w:rsid w:val="00FD1674"/>
    <w:rsid w:val="00FD24DC"/>
    <w:rsid w:val="00FD2552"/>
    <w:rsid w:val="00FD27EC"/>
    <w:rsid w:val="00FD5CB9"/>
    <w:rsid w:val="00FD6B97"/>
    <w:rsid w:val="00FD77B3"/>
    <w:rsid w:val="00FE370A"/>
    <w:rsid w:val="00FE39AD"/>
    <w:rsid w:val="00FE3D47"/>
    <w:rsid w:val="00FE4CFE"/>
    <w:rsid w:val="00FF1B19"/>
    <w:rsid w:val="00FF27A4"/>
    <w:rsid w:val="00FF4295"/>
    <w:rsid w:val="00FF4FFE"/>
    <w:rsid w:val="00FF5BFA"/>
    <w:rsid w:val="00FF6A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8D585C"/>
  <w15:docId w15:val="{30E78613-3585-4488-AD86-00E567FF7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val="x-none"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lang w:val="x-none" w:eastAsia="x-none"/>
    </w:rPr>
  </w:style>
  <w:style w:type="paragraph" w:styleId="Nagwek5">
    <w:name w:val="heading 5"/>
    <w:basedOn w:val="Normalny"/>
    <w:next w:val="Normalny"/>
    <w:link w:val="Nagwek5Znak"/>
    <w:qFormat/>
    <w:rsid w:val="00DA509A"/>
    <w:pPr>
      <w:keepNext/>
      <w:outlineLvl w:val="4"/>
    </w:pPr>
    <w:rPr>
      <w:szCs w:val="20"/>
      <w:u w:val="single"/>
      <w:lang w:val="x-none"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1816EE"/>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val="x-none"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541932"/>
    <w:pPr>
      <w:tabs>
        <w:tab w:val="center" w:pos="4536"/>
        <w:tab w:val="right" w:pos="9072"/>
      </w:tabs>
    </w:pPr>
    <w:rPr>
      <w:lang w:val="x-none" w:eastAsia="x-none"/>
    </w:r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rsid w:val="00541932"/>
    <w:pPr>
      <w:tabs>
        <w:tab w:val="center" w:pos="4536"/>
        <w:tab w:val="right" w:pos="9072"/>
      </w:tabs>
    </w:pPr>
    <w:rPr>
      <w:lang w:val="x-none" w:eastAsia="x-none"/>
    </w:rPr>
  </w:style>
  <w:style w:type="table" w:styleId="Tabela-Siatka">
    <w:name w:val="Table Grid"/>
    <w:basedOn w:val="Standardowy"/>
    <w:uiPriority w:val="5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lang w:val="x-none" w:eastAsia="x-none"/>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basedOn w:val="Normalny"/>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lang w:val="x-none" w:eastAsia="x-none"/>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lang w:val="x-none" w:eastAsia="x-none"/>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uiPriority w:val="1"/>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rsid w:val="00B01A2A"/>
    <w:rPr>
      <w:sz w:val="16"/>
      <w:szCs w:val="16"/>
    </w:rPr>
  </w:style>
  <w:style w:type="paragraph" w:styleId="Tekstkomentarza">
    <w:name w:val="annotation text"/>
    <w:basedOn w:val="Normalny"/>
    <w:link w:val="TekstkomentarzaZnak"/>
    <w:rsid w:val="00B01A2A"/>
    <w:rPr>
      <w:sz w:val="20"/>
      <w:szCs w:val="20"/>
    </w:rPr>
  </w:style>
  <w:style w:type="character" w:customStyle="1" w:styleId="TekstkomentarzaZnak">
    <w:name w:val="Tekst komentarza Znak"/>
    <w:basedOn w:val="Domylnaczcionkaakapitu"/>
    <w:link w:val="Tekstkomentarza"/>
    <w:rsid w:val="00B01A2A"/>
  </w:style>
  <w:style w:type="paragraph" w:styleId="Tematkomentarza">
    <w:name w:val="annotation subject"/>
    <w:basedOn w:val="Tekstkomentarza"/>
    <w:next w:val="Tekstkomentarza"/>
    <w:link w:val="TematkomentarzaZnak"/>
    <w:rsid w:val="00B01A2A"/>
    <w:rPr>
      <w:b/>
      <w:bCs/>
      <w:lang w:val="x-none" w:eastAsia="x-none"/>
    </w:rPr>
  </w:style>
  <w:style w:type="character" w:customStyle="1" w:styleId="TematkomentarzaZnak">
    <w:name w:val="Temat komentarza Znak"/>
    <w:link w:val="Tematkomentarza"/>
    <w:rsid w:val="00B01A2A"/>
    <w:rPr>
      <w:b/>
      <w:bCs/>
    </w:rPr>
  </w:style>
  <w:style w:type="paragraph" w:customStyle="1" w:styleId="Default">
    <w:name w:val="Defaul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after="96"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rPr>
      <w:lang w:val="x-none" w:eastAsia="x-none"/>
    </w:r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lang w:val="x-none" w:eastAsia="x-none"/>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val="x-none" w:eastAsia="en-US"/>
    </w:rPr>
  </w:style>
  <w:style w:type="character" w:customStyle="1" w:styleId="Nagwek5Znak">
    <w:name w:val="Nagłówek 5 Znak"/>
    <w:link w:val="Nagwek5"/>
    <w:rsid w:val="00DA509A"/>
    <w:rPr>
      <w:sz w:val="24"/>
      <w:u w:val="single"/>
      <w:lang w:val="x-none" w:eastAsia="en-US"/>
    </w:rPr>
  </w:style>
  <w:style w:type="character" w:customStyle="1" w:styleId="Nagwek8Znak">
    <w:name w:val="Nagłówek 8 Znak"/>
    <w:link w:val="Nagwek8"/>
    <w:rsid w:val="00DA509A"/>
    <w:rPr>
      <w:rFonts w:ascii="Verdana" w:hAnsi="Verdana"/>
      <w:b/>
      <w:i/>
      <w:lang w:val="x-none" w:eastAsia="en-US"/>
    </w:rPr>
  </w:style>
  <w:style w:type="character" w:customStyle="1" w:styleId="Nagwek9Znak">
    <w:name w:val="Nagłówek 9 Znak"/>
    <w:link w:val="Nagwek9"/>
    <w:rsid w:val="00DA509A"/>
    <w:rPr>
      <w:sz w:val="32"/>
      <w:lang w:val="x-none" w:eastAsia="x-none"/>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val="x-none" w:eastAsia="en-US"/>
    </w:rPr>
  </w:style>
  <w:style w:type="character" w:customStyle="1" w:styleId="TekstpodstawowywcityZnak">
    <w:name w:val="Tekst podstawowy wcięty Znak"/>
    <w:link w:val="Tekstpodstawowywcity"/>
    <w:rsid w:val="00DA509A"/>
    <w:rPr>
      <w:sz w:val="28"/>
      <w:lang w:val="x-none" w:eastAsia="en-US"/>
    </w:rPr>
  </w:style>
  <w:style w:type="paragraph" w:styleId="Tekstpodstawowywcity2">
    <w:name w:val="Body Text Indent 2"/>
    <w:basedOn w:val="Normalny"/>
    <w:link w:val="Tekstpodstawowywcity2Znak"/>
    <w:rsid w:val="00DA509A"/>
    <w:pPr>
      <w:ind w:left="360"/>
      <w:jc w:val="both"/>
    </w:pPr>
    <w:rPr>
      <w:szCs w:val="20"/>
      <w:lang w:val="x-none" w:eastAsia="en-US"/>
    </w:rPr>
  </w:style>
  <w:style w:type="character" w:customStyle="1" w:styleId="Tekstpodstawowywcity2Znak">
    <w:name w:val="Tekst podstawowy wcięty 2 Znak"/>
    <w:link w:val="Tekstpodstawowywcity2"/>
    <w:rsid w:val="00DA509A"/>
    <w:rPr>
      <w:sz w:val="24"/>
      <w:lang w:val="x-none" w:eastAsia="en-US"/>
    </w:rPr>
  </w:style>
  <w:style w:type="paragraph" w:styleId="Podtytu">
    <w:name w:val="Subtitle"/>
    <w:basedOn w:val="Normalny"/>
    <w:link w:val="PodtytuZnak"/>
    <w:qFormat/>
    <w:rsid w:val="00DA509A"/>
    <w:pPr>
      <w:jc w:val="center"/>
    </w:pPr>
    <w:rPr>
      <w:b/>
      <w:sz w:val="26"/>
      <w:szCs w:val="20"/>
      <w:lang w:val="x-none" w:eastAsia="en-US"/>
    </w:rPr>
  </w:style>
  <w:style w:type="character" w:customStyle="1" w:styleId="PodtytuZnak">
    <w:name w:val="Podtytuł Znak"/>
    <w:link w:val="Podtytu"/>
    <w:rsid w:val="00DA509A"/>
    <w:rPr>
      <w:b/>
      <w:sz w:val="26"/>
      <w:lang w:val="x-none"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lang w:val="x-none" w:eastAsia="x-none"/>
    </w:rPr>
  </w:style>
  <w:style w:type="character" w:customStyle="1" w:styleId="TekstprzypisudolnegoZnak">
    <w:name w:val="Tekst przypisu dolnego Znak"/>
    <w:link w:val="Tekstprzypisudolnego"/>
    <w:rsid w:val="00DA509A"/>
    <w:rPr>
      <w:lang w:val="x-none" w:eastAsia="x-none"/>
    </w:rPr>
  </w:style>
  <w:style w:type="character" w:styleId="Odwoanieprzypisudolnego">
    <w:name w:val="footnote reference"/>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uiPriority w:val="99"/>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val="x-none"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paragraph" w:customStyle="1" w:styleId="default0">
    <w:name w:val="default"/>
    <w:basedOn w:val="Normalny"/>
    <w:rsid w:val="0032655D"/>
    <w:pPr>
      <w:spacing w:before="100" w:beforeAutospacing="1" w:after="100" w:afterAutospacing="1"/>
    </w:pPr>
  </w:style>
  <w:style w:type="paragraph" w:customStyle="1" w:styleId="LPNaglowek">
    <w:name w:val="LP_Naglowek"/>
    <w:rsid w:val="00302C90"/>
    <w:pPr>
      <w:suppressAutoHyphens/>
    </w:pPr>
    <w:rPr>
      <w:rFonts w:ascii="Arial" w:hAnsi="Arial" w:cs="Calibri"/>
      <w:b/>
      <w:color w:val="005023"/>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69649">
      <w:bodyDiv w:val="1"/>
      <w:marLeft w:val="0"/>
      <w:marRight w:val="0"/>
      <w:marTop w:val="0"/>
      <w:marBottom w:val="0"/>
      <w:divBdr>
        <w:top w:val="none" w:sz="0" w:space="0" w:color="auto"/>
        <w:left w:val="none" w:sz="0" w:space="0" w:color="auto"/>
        <w:bottom w:val="none" w:sz="0" w:space="0" w:color="auto"/>
        <w:right w:val="none" w:sz="0" w:space="0" w:color="auto"/>
      </w:divBdr>
    </w:div>
    <w:div w:id="150221826">
      <w:bodyDiv w:val="1"/>
      <w:marLeft w:val="0"/>
      <w:marRight w:val="0"/>
      <w:marTop w:val="0"/>
      <w:marBottom w:val="0"/>
      <w:divBdr>
        <w:top w:val="none" w:sz="0" w:space="0" w:color="auto"/>
        <w:left w:val="none" w:sz="0" w:space="0" w:color="auto"/>
        <w:bottom w:val="none" w:sz="0" w:space="0" w:color="auto"/>
        <w:right w:val="none" w:sz="0" w:space="0" w:color="auto"/>
      </w:divBdr>
    </w:div>
    <w:div w:id="267085919">
      <w:bodyDiv w:val="1"/>
      <w:marLeft w:val="0"/>
      <w:marRight w:val="0"/>
      <w:marTop w:val="0"/>
      <w:marBottom w:val="0"/>
      <w:divBdr>
        <w:top w:val="none" w:sz="0" w:space="0" w:color="auto"/>
        <w:left w:val="none" w:sz="0" w:space="0" w:color="auto"/>
        <w:bottom w:val="none" w:sz="0" w:space="0" w:color="auto"/>
        <w:right w:val="none" w:sz="0" w:space="0" w:color="auto"/>
      </w:divBdr>
    </w:div>
    <w:div w:id="715349429">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897671325">
      <w:bodyDiv w:val="1"/>
      <w:marLeft w:val="0"/>
      <w:marRight w:val="0"/>
      <w:marTop w:val="0"/>
      <w:marBottom w:val="0"/>
      <w:divBdr>
        <w:top w:val="none" w:sz="0" w:space="0" w:color="auto"/>
        <w:left w:val="none" w:sz="0" w:space="0" w:color="auto"/>
        <w:bottom w:val="none" w:sz="0" w:space="0" w:color="auto"/>
        <w:right w:val="none" w:sz="0" w:space="0" w:color="auto"/>
      </w:divBdr>
    </w:div>
    <w:div w:id="1365521042">
      <w:bodyDiv w:val="1"/>
      <w:marLeft w:val="0"/>
      <w:marRight w:val="0"/>
      <w:marTop w:val="0"/>
      <w:marBottom w:val="0"/>
      <w:divBdr>
        <w:top w:val="none" w:sz="0" w:space="0" w:color="auto"/>
        <w:left w:val="none" w:sz="0" w:space="0" w:color="auto"/>
        <w:bottom w:val="none" w:sz="0" w:space="0" w:color="auto"/>
        <w:right w:val="none" w:sz="0" w:space="0" w:color="auto"/>
      </w:divBdr>
    </w:div>
    <w:div w:id="1492865482">
      <w:bodyDiv w:val="1"/>
      <w:marLeft w:val="0"/>
      <w:marRight w:val="0"/>
      <w:marTop w:val="0"/>
      <w:marBottom w:val="0"/>
      <w:divBdr>
        <w:top w:val="none" w:sz="0" w:space="0" w:color="auto"/>
        <w:left w:val="none" w:sz="0" w:space="0" w:color="auto"/>
        <w:bottom w:val="none" w:sz="0" w:space="0" w:color="auto"/>
        <w:right w:val="none" w:sz="0" w:space="0" w:color="auto"/>
      </w:divBdr>
    </w:div>
    <w:div w:id="1540632129">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744571443">
      <w:bodyDiv w:val="1"/>
      <w:marLeft w:val="0"/>
      <w:marRight w:val="0"/>
      <w:marTop w:val="0"/>
      <w:marBottom w:val="0"/>
      <w:divBdr>
        <w:top w:val="none" w:sz="0" w:space="0" w:color="auto"/>
        <w:left w:val="none" w:sz="0" w:space="0" w:color="auto"/>
        <w:bottom w:val="none" w:sz="0" w:space="0" w:color="auto"/>
        <w:right w:val="none" w:sz="0" w:space="0" w:color="auto"/>
      </w:divBdr>
    </w:div>
    <w:div w:id="1776092975">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75666290">
      <w:bodyDiv w:val="1"/>
      <w:marLeft w:val="0"/>
      <w:marRight w:val="0"/>
      <w:marTop w:val="0"/>
      <w:marBottom w:val="0"/>
      <w:divBdr>
        <w:top w:val="none" w:sz="0" w:space="0" w:color="auto"/>
        <w:left w:val="none" w:sz="0" w:space="0" w:color="auto"/>
        <w:bottom w:val="none" w:sz="0" w:space="0" w:color="auto"/>
        <w:right w:val="none" w:sz="0" w:space="0" w:color="auto"/>
      </w:divBdr>
    </w:div>
    <w:div w:id="211146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c8dcf4e2a454a385c7ae3a9d5323d1e5">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c1929264da8af7e254eff17891860129"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7221e5-76b2-4806-a46b-4cccc38c7e2f" xsi:nil="true"/>
    <lcf76f155ced4ddcb4097134ff3c332f xmlns="bd155054-772e-4cf4-9f0e-8a32a9d0e2a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D7DD23-F1BF-40F5-B172-3982464C6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B4EB62-CAFF-41E5-944A-981F6E4ACFD1}">
  <ds:schemaRefs>
    <ds:schemaRef ds:uri="http://schemas.microsoft.com/sharepoint/v3/contenttype/forms"/>
  </ds:schemaRefs>
</ds:datastoreItem>
</file>

<file path=customXml/itemProps3.xml><?xml version="1.0" encoding="utf-8"?>
<ds:datastoreItem xmlns:ds="http://schemas.openxmlformats.org/officeDocument/2006/customXml" ds:itemID="{30E7B00C-B626-4ACD-A8B6-1388B56230DF}">
  <ds:schemaRefs>
    <ds:schemaRef ds:uri="http://schemas.microsoft.com/office/2006/metadata/properties"/>
    <ds:schemaRef ds:uri="http://schemas.microsoft.com/office/infopath/2007/PartnerControls"/>
    <ds:schemaRef ds:uri="147221e5-76b2-4806-a46b-4cccc38c7e2f"/>
    <ds:schemaRef ds:uri="bd155054-772e-4cf4-9f0e-8a32a9d0e2ad"/>
  </ds:schemaRefs>
</ds:datastoreItem>
</file>

<file path=customXml/itemProps4.xml><?xml version="1.0" encoding="utf-8"?>
<ds:datastoreItem xmlns:ds="http://schemas.openxmlformats.org/officeDocument/2006/customXml" ds:itemID="{6681F77E-5CC8-4D18-801D-376DEE0CC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339</Words>
  <Characters>2750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Joanna Jakubowska</dc:creator>
  <cp:keywords/>
  <cp:lastModifiedBy>Kamila Korn</cp:lastModifiedBy>
  <cp:revision>7</cp:revision>
  <cp:lastPrinted>2025-08-13T09:18:00Z</cp:lastPrinted>
  <dcterms:created xsi:type="dcterms:W3CDTF">2025-09-22T08:28:00Z</dcterms:created>
  <dcterms:modified xsi:type="dcterms:W3CDTF">2025-12-03T16:33:00Z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0x010100A2A9B89DC1F1BF4FAC0F92366746CEFE</vt:lpwstr>
  </property>
  <property fmtid="{D5CDD505-2E9C-101B-9397-08002B2CF9AE}" pid="3" name="MediaServiceImageTags">
    <vt:lpwstr/>
  </property>
</Properties>
</file>